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988DAD" w14:textId="676F7BDD" w:rsidR="00800A96" w:rsidRDefault="00800A96" w:rsidP="00BF385E">
      <w:pPr>
        <w:spacing w:after="0" w:line="300" w:lineRule="auto"/>
        <w:ind w:right="-6"/>
        <w:jc w:val="center"/>
        <w:rPr>
          <w:rFonts w:ascii="Arial" w:hAnsi="Arial" w:cs="Arial"/>
          <w:b/>
          <w:sz w:val="20"/>
          <w:szCs w:val="20"/>
        </w:rPr>
      </w:pPr>
      <w:r w:rsidRPr="00800A96">
        <w:rPr>
          <w:rFonts w:ascii="Arial" w:hAnsi="Arial" w:cs="Arial"/>
          <w:b/>
          <w:sz w:val="20"/>
          <w:szCs w:val="20"/>
        </w:rPr>
        <w:t>UMOWA N</w:t>
      </w:r>
      <w:r w:rsidR="00013DA3">
        <w:rPr>
          <w:rFonts w:ascii="Arial" w:hAnsi="Arial" w:cs="Arial"/>
          <w:b/>
          <w:sz w:val="20"/>
          <w:szCs w:val="20"/>
        </w:rPr>
        <w:t>r</w:t>
      </w:r>
      <w:r w:rsidRPr="00800A96">
        <w:rPr>
          <w:rFonts w:ascii="Arial" w:hAnsi="Arial" w:cs="Arial"/>
          <w:b/>
          <w:sz w:val="20"/>
          <w:szCs w:val="20"/>
        </w:rPr>
        <w:t>: ……</w:t>
      </w:r>
      <w:r w:rsidR="00013DA3">
        <w:rPr>
          <w:rFonts w:ascii="Arial" w:hAnsi="Arial" w:cs="Arial"/>
          <w:b/>
          <w:sz w:val="20"/>
          <w:szCs w:val="20"/>
        </w:rPr>
        <w:t>/2026</w:t>
      </w:r>
    </w:p>
    <w:p w14:paraId="26029123" w14:textId="3EBF0177" w:rsidR="007C3805" w:rsidRPr="00800A96" w:rsidRDefault="00064E3D" w:rsidP="00BF385E">
      <w:pPr>
        <w:spacing w:after="0" w:line="300" w:lineRule="auto"/>
        <w:ind w:right="-6"/>
        <w:jc w:val="center"/>
        <w:rPr>
          <w:rFonts w:ascii="Arial" w:hAnsi="Arial" w:cs="Arial"/>
          <w:sz w:val="20"/>
          <w:szCs w:val="20"/>
        </w:rPr>
      </w:pPr>
      <w:r>
        <w:rPr>
          <w:rFonts w:ascii="Arial" w:hAnsi="Arial" w:cs="Arial"/>
          <w:sz w:val="20"/>
          <w:szCs w:val="20"/>
        </w:rPr>
        <w:t xml:space="preserve">(cz. 1, 2, </w:t>
      </w:r>
      <w:r w:rsidR="000A4F99">
        <w:rPr>
          <w:rFonts w:ascii="Arial" w:hAnsi="Arial" w:cs="Arial"/>
          <w:sz w:val="20"/>
          <w:szCs w:val="20"/>
        </w:rPr>
        <w:t>3, 6 i 7</w:t>
      </w:r>
      <w:r>
        <w:rPr>
          <w:rFonts w:ascii="Arial" w:hAnsi="Arial" w:cs="Arial"/>
          <w:sz w:val="20"/>
          <w:szCs w:val="20"/>
        </w:rPr>
        <w:t>)</w:t>
      </w:r>
    </w:p>
    <w:p w14:paraId="04BB1493" w14:textId="77777777" w:rsidR="002E6218" w:rsidRPr="00800A96" w:rsidRDefault="002E6218" w:rsidP="00800A96">
      <w:pPr>
        <w:spacing w:after="0" w:line="300" w:lineRule="auto"/>
        <w:jc w:val="both"/>
        <w:rPr>
          <w:rFonts w:ascii="Arial" w:hAnsi="Arial" w:cs="Arial"/>
          <w:sz w:val="20"/>
          <w:szCs w:val="20"/>
        </w:rPr>
      </w:pPr>
    </w:p>
    <w:p w14:paraId="6538B8E2" w14:textId="7AAA0D80" w:rsidR="00013DA3" w:rsidRPr="00F63995" w:rsidRDefault="00013DA3" w:rsidP="00013DA3">
      <w:pPr>
        <w:keepNext/>
        <w:spacing w:after="0" w:line="240" w:lineRule="auto"/>
        <w:rPr>
          <w:rFonts w:ascii="Arial" w:eastAsia="Times New Roman" w:hAnsi="Arial" w:cs="Arial"/>
          <w:bCs/>
          <w:sz w:val="20"/>
          <w:szCs w:val="20"/>
        </w:rPr>
      </w:pPr>
      <w:r w:rsidRPr="00F63995">
        <w:rPr>
          <w:rFonts w:ascii="Arial" w:eastAsia="Times New Roman" w:hAnsi="Arial" w:cs="Arial"/>
          <w:bCs/>
          <w:sz w:val="20"/>
          <w:szCs w:val="20"/>
        </w:rPr>
        <w:t xml:space="preserve">zawarta w Osieku Jasielskim  w dniu </w:t>
      </w:r>
      <w:r w:rsidRPr="00F63995">
        <w:rPr>
          <w:rFonts w:ascii="Arial" w:eastAsia="Times New Roman" w:hAnsi="Arial" w:cs="Arial"/>
          <w:b/>
          <w:sz w:val="20"/>
          <w:szCs w:val="20"/>
        </w:rPr>
        <w:t>……………..2026 r.</w:t>
      </w:r>
      <w:r w:rsidRPr="00F63995">
        <w:rPr>
          <w:rFonts w:ascii="Arial" w:eastAsia="Times New Roman" w:hAnsi="Arial" w:cs="Arial"/>
          <w:bCs/>
          <w:sz w:val="20"/>
          <w:szCs w:val="20"/>
        </w:rPr>
        <w:t xml:space="preserve"> pomiędzy:</w:t>
      </w:r>
    </w:p>
    <w:p w14:paraId="4C1999AE" w14:textId="77777777" w:rsidR="00013DA3" w:rsidRPr="00F63995" w:rsidRDefault="00013DA3" w:rsidP="00013DA3">
      <w:pPr>
        <w:keepNext/>
        <w:spacing w:after="0" w:line="240" w:lineRule="auto"/>
        <w:rPr>
          <w:rFonts w:ascii="Arial" w:eastAsia="Times New Roman" w:hAnsi="Arial" w:cs="Arial"/>
          <w:bCs/>
          <w:sz w:val="20"/>
          <w:szCs w:val="20"/>
        </w:rPr>
      </w:pPr>
    </w:p>
    <w:p w14:paraId="0D29916A" w14:textId="77777777" w:rsidR="00013DA3" w:rsidRPr="00F63995" w:rsidRDefault="00013DA3" w:rsidP="00013DA3">
      <w:pPr>
        <w:pStyle w:val="Tekstpodstawowy"/>
        <w:spacing w:before="9"/>
        <w:jc w:val="both"/>
        <w:rPr>
          <w:rFonts w:ascii="Arial" w:hAnsi="Arial" w:cs="Arial"/>
          <w:b w:val="0"/>
          <w:bCs w:val="0"/>
          <w:sz w:val="20"/>
        </w:rPr>
      </w:pPr>
      <w:r w:rsidRPr="00F63995">
        <w:rPr>
          <w:rFonts w:ascii="Arial" w:hAnsi="Arial" w:cs="Arial"/>
          <w:w w:val="105"/>
          <w:sz w:val="20"/>
        </w:rPr>
        <w:t xml:space="preserve">Gminą Osiek Jasielski </w:t>
      </w:r>
      <w:r w:rsidRPr="00F63995">
        <w:rPr>
          <w:rFonts w:ascii="Arial" w:hAnsi="Arial" w:cs="Arial"/>
          <w:b w:val="0"/>
          <w:bCs w:val="0"/>
          <w:w w:val="105"/>
          <w:sz w:val="20"/>
        </w:rPr>
        <w:t>z siedzibą w Osieku Jasielskim, 38-223 Osiek Jasielski 112, NIP: 6851580354, REGON: 370440360,  reprezentowaną przez: Wójta Gminy – Pana Marka Rączkę,</w:t>
      </w:r>
      <w:r w:rsidRPr="00F63995">
        <w:rPr>
          <w:rFonts w:ascii="Arial" w:hAnsi="Arial" w:cs="Arial"/>
          <w:b w:val="0"/>
          <w:bCs w:val="0"/>
          <w:w w:val="105"/>
          <w:sz w:val="20"/>
        </w:rPr>
        <w:br/>
        <w:t>przy kontrasygnacie Skarbnika Gminy – Pani Małgorzaty Matuszyk,</w:t>
      </w:r>
    </w:p>
    <w:p w14:paraId="0EBC43E3" w14:textId="77777777" w:rsidR="00013DA3" w:rsidRPr="00F63995" w:rsidRDefault="00013DA3" w:rsidP="00013DA3">
      <w:pPr>
        <w:pStyle w:val="Tekstpodstawowy"/>
        <w:spacing w:before="9"/>
        <w:jc w:val="both"/>
        <w:rPr>
          <w:rFonts w:ascii="Arial" w:hAnsi="Arial" w:cs="Arial"/>
          <w:sz w:val="20"/>
        </w:rPr>
      </w:pPr>
      <w:r w:rsidRPr="00F63995">
        <w:rPr>
          <w:rFonts w:ascii="Arial" w:hAnsi="Arial" w:cs="Arial"/>
          <w:b w:val="0"/>
          <w:bCs w:val="0"/>
          <w:w w:val="105"/>
          <w:sz w:val="20"/>
        </w:rPr>
        <w:t>zwaną w dalszej części umowy</w:t>
      </w:r>
      <w:r w:rsidRPr="00F63995">
        <w:rPr>
          <w:rFonts w:ascii="Arial" w:hAnsi="Arial" w:cs="Arial"/>
          <w:w w:val="105"/>
          <w:sz w:val="20"/>
        </w:rPr>
        <w:t xml:space="preserve"> „Zamawiającym”</w:t>
      </w:r>
    </w:p>
    <w:p w14:paraId="43E7BDDE" w14:textId="495BE3A3" w:rsidR="00800A96" w:rsidRPr="00F63995" w:rsidRDefault="00800A96" w:rsidP="00800A96">
      <w:pPr>
        <w:spacing w:after="0" w:line="288" w:lineRule="auto"/>
        <w:jc w:val="both"/>
        <w:rPr>
          <w:rFonts w:ascii="Arial" w:hAnsi="Arial" w:cs="Arial"/>
          <w:sz w:val="20"/>
          <w:szCs w:val="20"/>
        </w:rPr>
      </w:pPr>
      <w:r w:rsidRPr="00F63995">
        <w:rPr>
          <w:rFonts w:ascii="Arial" w:hAnsi="Arial" w:cs="Arial"/>
          <w:sz w:val="20"/>
          <w:szCs w:val="20"/>
        </w:rPr>
        <w:br/>
        <w:t xml:space="preserve">a </w:t>
      </w:r>
    </w:p>
    <w:p w14:paraId="3B97B1B0" w14:textId="68D4EAC6" w:rsidR="00800A96" w:rsidRPr="00F63995" w:rsidRDefault="00800A96" w:rsidP="00800A96">
      <w:pPr>
        <w:spacing w:after="0" w:line="288" w:lineRule="auto"/>
        <w:rPr>
          <w:rFonts w:ascii="Arial" w:eastAsia="Times New Roman" w:hAnsi="Arial" w:cs="Arial"/>
          <w:sz w:val="20"/>
          <w:szCs w:val="20"/>
          <w:lang w:eastAsia="ar-SA"/>
        </w:rPr>
      </w:pPr>
      <w:r w:rsidRPr="00F63995">
        <w:rPr>
          <w:rFonts w:ascii="Arial" w:eastAsia="Times New Roman" w:hAnsi="Arial" w:cs="Arial"/>
          <w:sz w:val="20"/>
          <w:szCs w:val="20"/>
          <w:lang w:eastAsia="ar-SA"/>
        </w:rPr>
        <w:t xml:space="preserve">……………………………………………………………………………………………. NIP: …………………, REGON: z siedzibą …………………………………… reprezentowaną przez ……………………………. </w:t>
      </w:r>
      <w:r w:rsidRPr="00F63995">
        <w:rPr>
          <w:rFonts w:ascii="Arial" w:hAnsi="Arial" w:cs="Arial"/>
          <w:sz w:val="20"/>
          <w:szCs w:val="20"/>
        </w:rPr>
        <w:t xml:space="preserve">zwanym w dalszej części Umowy </w:t>
      </w:r>
      <w:r w:rsidRPr="00F63995">
        <w:rPr>
          <w:rFonts w:ascii="Arial" w:hAnsi="Arial" w:cs="Arial"/>
          <w:b/>
          <w:sz w:val="20"/>
          <w:szCs w:val="20"/>
        </w:rPr>
        <w:t>„Wykonawcą</w:t>
      </w:r>
      <w:r w:rsidRPr="00F63995">
        <w:rPr>
          <w:rFonts w:ascii="Arial" w:hAnsi="Arial" w:cs="Arial"/>
          <w:sz w:val="20"/>
          <w:szCs w:val="20"/>
        </w:rPr>
        <w:t xml:space="preserve"> </w:t>
      </w:r>
    </w:p>
    <w:p w14:paraId="2CDC6B86" w14:textId="77777777" w:rsidR="00800A96" w:rsidRPr="00F63995" w:rsidRDefault="00800A96" w:rsidP="00800A96">
      <w:pPr>
        <w:spacing w:after="0" w:line="288" w:lineRule="auto"/>
        <w:ind w:left="-5" w:right="-6"/>
        <w:rPr>
          <w:rFonts w:ascii="Arial" w:hAnsi="Arial" w:cs="Arial"/>
          <w:sz w:val="20"/>
          <w:szCs w:val="20"/>
        </w:rPr>
      </w:pPr>
    </w:p>
    <w:p w14:paraId="3478A979" w14:textId="05D53791" w:rsidR="00800A96" w:rsidRPr="00F63995" w:rsidRDefault="00800A96" w:rsidP="00800A96">
      <w:pPr>
        <w:spacing w:after="0" w:line="288" w:lineRule="auto"/>
        <w:ind w:right="55"/>
        <w:rPr>
          <w:rFonts w:ascii="Arial" w:hAnsi="Arial" w:cs="Arial"/>
          <w:sz w:val="20"/>
          <w:szCs w:val="20"/>
        </w:rPr>
      </w:pPr>
      <w:r w:rsidRPr="00F63995">
        <w:rPr>
          <w:rFonts w:ascii="Arial" w:hAnsi="Arial" w:cs="Arial"/>
          <w:sz w:val="20"/>
          <w:szCs w:val="20"/>
        </w:rPr>
        <w:t xml:space="preserve">Umowa zawarta w wyniku przeprowadzonego postępowania o udzielenie zamówienia publicznego w trybie podstawowym, na podstawie art. 275 pkt </w:t>
      </w:r>
      <w:r w:rsidR="00013DA3" w:rsidRPr="00F63995">
        <w:rPr>
          <w:rFonts w:ascii="Arial" w:hAnsi="Arial" w:cs="Arial"/>
          <w:sz w:val="20"/>
          <w:szCs w:val="20"/>
        </w:rPr>
        <w:t>2</w:t>
      </w:r>
      <w:r w:rsidRPr="00F63995">
        <w:rPr>
          <w:rFonts w:ascii="Arial" w:hAnsi="Arial" w:cs="Arial"/>
          <w:sz w:val="20"/>
          <w:szCs w:val="20"/>
        </w:rPr>
        <w:t xml:space="preserve"> ustawy z dnia 11 września 2019 r. Prawo zamówień publicznych (t.j. Dz.U. z 20</w:t>
      </w:r>
      <w:r w:rsidR="00B12785" w:rsidRPr="00F63995">
        <w:rPr>
          <w:rFonts w:ascii="Arial" w:hAnsi="Arial" w:cs="Arial"/>
          <w:sz w:val="20"/>
          <w:szCs w:val="20"/>
        </w:rPr>
        <w:t>24</w:t>
      </w:r>
      <w:r w:rsidRPr="00F63995">
        <w:rPr>
          <w:rFonts w:ascii="Arial" w:hAnsi="Arial" w:cs="Arial"/>
          <w:sz w:val="20"/>
          <w:szCs w:val="20"/>
        </w:rPr>
        <w:t xml:space="preserve"> r. poz. 1</w:t>
      </w:r>
      <w:r w:rsidR="00B12785" w:rsidRPr="00F63995">
        <w:rPr>
          <w:rFonts w:ascii="Arial" w:hAnsi="Arial" w:cs="Arial"/>
          <w:sz w:val="20"/>
          <w:szCs w:val="20"/>
        </w:rPr>
        <w:t>320</w:t>
      </w:r>
      <w:r w:rsidR="009E20DA" w:rsidRPr="00F63995">
        <w:rPr>
          <w:rFonts w:ascii="Arial" w:hAnsi="Arial" w:cs="Arial"/>
          <w:sz w:val="20"/>
          <w:szCs w:val="20"/>
        </w:rPr>
        <w:t xml:space="preserve"> z późn. zm.</w:t>
      </w:r>
      <w:r w:rsidRPr="00F63995">
        <w:rPr>
          <w:rFonts w:ascii="Arial" w:hAnsi="Arial" w:cs="Arial"/>
          <w:sz w:val="20"/>
          <w:szCs w:val="20"/>
        </w:rPr>
        <w:t>).</w:t>
      </w:r>
    </w:p>
    <w:p w14:paraId="5E5914CC" w14:textId="77777777" w:rsidR="00110EAC" w:rsidRPr="00F63995" w:rsidRDefault="00110EAC" w:rsidP="00800A96">
      <w:pPr>
        <w:spacing w:after="0" w:line="300" w:lineRule="auto"/>
        <w:jc w:val="both"/>
        <w:rPr>
          <w:rFonts w:ascii="Arial" w:hAnsi="Arial" w:cs="Arial"/>
          <w:sz w:val="20"/>
          <w:szCs w:val="20"/>
        </w:rPr>
      </w:pPr>
    </w:p>
    <w:p w14:paraId="2FA9DAC6"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 1</w:t>
      </w:r>
    </w:p>
    <w:p w14:paraId="223AB932" w14:textId="77777777" w:rsidR="004E5106" w:rsidRPr="00F63995" w:rsidRDefault="004E5106" w:rsidP="00800A96">
      <w:pPr>
        <w:spacing w:after="0" w:line="300" w:lineRule="auto"/>
        <w:jc w:val="center"/>
        <w:rPr>
          <w:rFonts w:ascii="Arial" w:hAnsi="Arial" w:cs="Arial"/>
          <w:b/>
          <w:bCs/>
          <w:sz w:val="20"/>
          <w:szCs w:val="20"/>
        </w:rPr>
      </w:pPr>
      <w:r w:rsidRPr="00F63995">
        <w:rPr>
          <w:rFonts w:ascii="Arial" w:hAnsi="Arial" w:cs="Arial"/>
          <w:b/>
          <w:bCs/>
          <w:sz w:val="20"/>
          <w:szCs w:val="20"/>
        </w:rPr>
        <w:t>Przedmiot umowy</w:t>
      </w:r>
    </w:p>
    <w:p w14:paraId="2AEC864C" w14:textId="7B31A0C0" w:rsidR="00E73BCB" w:rsidRPr="00BF385E" w:rsidRDefault="009E20DA" w:rsidP="000D3C7F">
      <w:pPr>
        <w:pStyle w:val="Akapitzlist"/>
        <w:numPr>
          <w:ilvl w:val="0"/>
          <w:numId w:val="5"/>
        </w:numPr>
        <w:spacing w:after="0" w:line="300" w:lineRule="auto"/>
        <w:jc w:val="both"/>
        <w:rPr>
          <w:rFonts w:ascii="Arial" w:hAnsi="Arial" w:cs="Arial"/>
          <w:sz w:val="20"/>
          <w:szCs w:val="20"/>
        </w:rPr>
      </w:pPr>
      <w:r w:rsidRPr="00F63995">
        <w:rPr>
          <w:rFonts w:ascii="Arial" w:hAnsi="Arial" w:cs="Arial"/>
          <w:sz w:val="20"/>
          <w:szCs w:val="20"/>
        </w:rPr>
        <w:t xml:space="preserve">Przedmiotem zamówienia jest </w:t>
      </w:r>
      <w:bookmarkStart w:id="0" w:name="_Hlk219971773"/>
      <w:r w:rsidR="00E73BCB" w:rsidRPr="00E73BCB">
        <w:rPr>
          <w:rFonts w:ascii="Arial" w:hAnsi="Arial" w:cs="Arial"/>
          <w:b/>
          <w:sz w:val="20"/>
          <w:szCs w:val="20"/>
        </w:rPr>
        <w:t>Opracowanie dokumentacji projektowej na budowę sieci kanalizacji sanitarnej i wodociągowej</w:t>
      </w:r>
      <w:r w:rsidR="00E73BCB">
        <w:rPr>
          <w:rFonts w:ascii="Arial" w:hAnsi="Arial" w:cs="Arial"/>
          <w:b/>
          <w:sz w:val="20"/>
          <w:szCs w:val="20"/>
        </w:rPr>
        <w:t xml:space="preserve"> na terenie </w:t>
      </w:r>
      <w:r w:rsidR="00053E7E">
        <w:rPr>
          <w:rFonts w:ascii="Arial" w:hAnsi="Arial" w:cs="Arial"/>
          <w:b/>
          <w:sz w:val="20"/>
          <w:szCs w:val="20"/>
        </w:rPr>
        <w:t>G</w:t>
      </w:r>
      <w:r w:rsidR="00E73BCB">
        <w:rPr>
          <w:rFonts w:ascii="Arial" w:hAnsi="Arial" w:cs="Arial"/>
          <w:b/>
          <w:sz w:val="20"/>
          <w:szCs w:val="20"/>
        </w:rPr>
        <w:t>miny Osiek Jasielski</w:t>
      </w:r>
      <w:r w:rsidR="00053E7E">
        <w:rPr>
          <w:rFonts w:ascii="Arial" w:hAnsi="Arial" w:cs="Arial"/>
          <w:b/>
          <w:sz w:val="20"/>
          <w:szCs w:val="20"/>
        </w:rPr>
        <w:t>, część …..: …………………………</w:t>
      </w:r>
      <w:r w:rsidR="00E73BCB">
        <w:rPr>
          <w:rFonts w:ascii="Arial" w:hAnsi="Arial" w:cs="Arial"/>
          <w:b/>
          <w:sz w:val="20"/>
          <w:szCs w:val="20"/>
        </w:rPr>
        <w:t xml:space="preserve"> </w:t>
      </w:r>
      <w:bookmarkEnd w:id="0"/>
      <w:r w:rsidR="00053E7E">
        <w:rPr>
          <w:rFonts w:ascii="Arial" w:hAnsi="Arial" w:cs="Arial"/>
          <w:b/>
          <w:sz w:val="20"/>
          <w:szCs w:val="20"/>
        </w:rPr>
        <w:t>.</w:t>
      </w:r>
    </w:p>
    <w:p w14:paraId="369FADB8" w14:textId="77F3486F" w:rsidR="009E20DA" w:rsidRPr="00F63995" w:rsidRDefault="009E20DA" w:rsidP="000D3C7F">
      <w:pPr>
        <w:pStyle w:val="Akapitzlist"/>
        <w:numPr>
          <w:ilvl w:val="0"/>
          <w:numId w:val="5"/>
        </w:numPr>
        <w:spacing w:after="0" w:line="300" w:lineRule="auto"/>
        <w:jc w:val="both"/>
        <w:rPr>
          <w:rFonts w:ascii="Arial" w:hAnsi="Arial" w:cs="Arial"/>
          <w:sz w:val="20"/>
          <w:szCs w:val="20"/>
        </w:rPr>
      </w:pPr>
      <w:r w:rsidRPr="00F63995">
        <w:rPr>
          <w:rFonts w:ascii="Arial" w:hAnsi="Arial" w:cs="Arial"/>
          <w:sz w:val="20"/>
          <w:szCs w:val="20"/>
        </w:rPr>
        <w:t xml:space="preserve">Szczegółowy </w:t>
      </w:r>
      <w:r w:rsidR="00F8228F">
        <w:rPr>
          <w:rFonts w:ascii="Arial" w:hAnsi="Arial" w:cs="Arial"/>
          <w:sz w:val="20"/>
          <w:szCs w:val="20"/>
        </w:rPr>
        <w:t xml:space="preserve">zakres przedmiotu umowy określają </w:t>
      </w:r>
      <w:r w:rsidR="00E51C2E">
        <w:rPr>
          <w:rFonts w:ascii="Arial" w:hAnsi="Arial" w:cs="Arial"/>
          <w:sz w:val="20"/>
          <w:szCs w:val="20"/>
        </w:rPr>
        <w:t>S</w:t>
      </w:r>
      <w:r w:rsidR="00F8228F">
        <w:rPr>
          <w:rFonts w:ascii="Arial" w:hAnsi="Arial" w:cs="Arial"/>
          <w:sz w:val="20"/>
          <w:szCs w:val="20"/>
        </w:rPr>
        <w:t xml:space="preserve">pecyfikacja </w:t>
      </w:r>
      <w:r w:rsidR="00E51C2E">
        <w:rPr>
          <w:rFonts w:ascii="Arial" w:hAnsi="Arial" w:cs="Arial"/>
          <w:sz w:val="20"/>
          <w:szCs w:val="20"/>
        </w:rPr>
        <w:t>W</w:t>
      </w:r>
      <w:r w:rsidR="00F8228F">
        <w:rPr>
          <w:rFonts w:ascii="Arial" w:hAnsi="Arial" w:cs="Arial"/>
          <w:sz w:val="20"/>
          <w:szCs w:val="20"/>
        </w:rPr>
        <w:t xml:space="preserve">arunków </w:t>
      </w:r>
      <w:r w:rsidR="00E51C2E">
        <w:rPr>
          <w:rFonts w:ascii="Arial" w:hAnsi="Arial" w:cs="Arial"/>
          <w:sz w:val="20"/>
          <w:szCs w:val="20"/>
        </w:rPr>
        <w:t>Z</w:t>
      </w:r>
      <w:r w:rsidR="00F8228F">
        <w:rPr>
          <w:rFonts w:ascii="Arial" w:hAnsi="Arial" w:cs="Arial"/>
          <w:sz w:val="20"/>
          <w:szCs w:val="20"/>
        </w:rPr>
        <w:t xml:space="preserve">amówienia oraz Opis Przedmiotu Zamówienia. </w:t>
      </w:r>
    </w:p>
    <w:p w14:paraId="545B36CC" w14:textId="77777777" w:rsidR="00F35EA2" w:rsidRPr="00F63995" w:rsidRDefault="00F35EA2" w:rsidP="000D3C7F">
      <w:pPr>
        <w:pStyle w:val="Akapitzlist"/>
        <w:numPr>
          <w:ilvl w:val="0"/>
          <w:numId w:val="5"/>
        </w:numPr>
        <w:spacing w:after="0"/>
        <w:jc w:val="both"/>
        <w:rPr>
          <w:rFonts w:ascii="Arial" w:hAnsi="Arial" w:cs="Arial"/>
          <w:sz w:val="20"/>
          <w:szCs w:val="20"/>
        </w:rPr>
      </w:pPr>
      <w:r w:rsidRPr="00F63995">
        <w:rPr>
          <w:rFonts w:ascii="Arial" w:hAnsi="Arial" w:cs="Arial"/>
          <w:bCs/>
          <w:sz w:val="20"/>
          <w:szCs w:val="20"/>
        </w:rPr>
        <w:t>Przedmiot zamówienia należy wykonać zgodnie z wymaganiami określonymi przez Zamawiającego, obowiązującymi przepisami prawa, normami, zasadami wiedzy technicznej, najlepszą wiedzą i doświadczeniem Wykonawcy oraz z zachowaniem najwyższej staranności.</w:t>
      </w:r>
    </w:p>
    <w:p w14:paraId="7CF24CAD" w14:textId="49A190C0" w:rsidR="00F72DAB" w:rsidRPr="00F72DAB" w:rsidRDefault="00F72DAB" w:rsidP="000D3C7F">
      <w:pPr>
        <w:numPr>
          <w:ilvl w:val="0"/>
          <w:numId w:val="5"/>
        </w:numPr>
        <w:suppressAutoHyphens/>
        <w:spacing w:after="0" w:line="276" w:lineRule="auto"/>
        <w:jc w:val="both"/>
        <w:rPr>
          <w:rFonts w:ascii="Arial" w:eastAsia="Times New Roman" w:hAnsi="Arial" w:cs="Arial"/>
          <w:sz w:val="20"/>
          <w:szCs w:val="20"/>
          <w:lang w:eastAsia="ar-SA"/>
        </w:rPr>
      </w:pPr>
      <w:r w:rsidRPr="00F72DAB">
        <w:rPr>
          <w:rFonts w:ascii="Arial" w:eastAsia="Times New Roman" w:hAnsi="Arial" w:cs="Arial"/>
          <w:sz w:val="20"/>
          <w:szCs w:val="20"/>
          <w:lang w:eastAsia="ar-SA"/>
        </w:rPr>
        <w:t>Wykonawca zaopatrzy przedmiot umowy w wykaz opracowań oraz pisemne oświadczenie, że jest wykonany zgodnie z umową, specyfikacją warunków zamówienia, z należytą starannością, zasadami współczesnej wiedzy technicznej, obowiązującymi przepisami i normami wg stanu prawnego na dzień zakończenia realizacji przedmiotu umowy</w:t>
      </w:r>
      <w:r w:rsidR="00E30A56">
        <w:rPr>
          <w:rFonts w:ascii="Arial" w:eastAsia="Times New Roman" w:hAnsi="Arial" w:cs="Arial"/>
          <w:sz w:val="20"/>
          <w:szCs w:val="20"/>
          <w:lang w:eastAsia="ar-SA"/>
        </w:rPr>
        <w:t>,</w:t>
      </w:r>
      <w:r w:rsidRPr="00F72DAB">
        <w:rPr>
          <w:rFonts w:ascii="Arial" w:eastAsia="Times New Roman" w:hAnsi="Arial" w:cs="Arial"/>
          <w:sz w:val="20"/>
          <w:szCs w:val="20"/>
          <w:lang w:eastAsia="ar-SA"/>
        </w:rPr>
        <w:t xml:space="preserve"> i że został wydany w stanie kompletnym z punktu widzenia celu, któremu ma służyć.</w:t>
      </w:r>
    </w:p>
    <w:p w14:paraId="5531D898"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hAnsi="Arial" w:cs="Arial"/>
          <w:sz w:val="20"/>
          <w:szCs w:val="20"/>
          <w:lang w:eastAsia="ar-SA"/>
        </w:rPr>
        <w:t xml:space="preserve">Wykaz opracowań oraz pisemne oświadczenie, o którym mowa wyżej, stanowią integralną część przedmiotu odbioru.  </w:t>
      </w:r>
    </w:p>
    <w:p w14:paraId="0077DDDC" w14:textId="77777777" w:rsidR="00F72DAB" w:rsidRPr="00F72DAB" w:rsidRDefault="00F72DAB" w:rsidP="000D3C7F">
      <w:pPr>
        <w:numPr>
          <w:ilvl w:val="0"/>
          <w:numId w:val="5"/>
        </w:numPr>
        <w:suppressAutoHyphens/>
        <w:spacing w:after="0" w:line="276" w:lineRule="auto"/>
        <w:jc w:val="both"/>
        <w:rPr>
          <w:rFonts w:ascii="Arial" w:eastAsia="Times New Roman" w:hAnsi="Arial" w:cs="Arial"/>
          <w:sz w:val="20"/>
          <w:szCs w:val="20"/>
          <w:lang w:eastAsia="ar-SA"/>
        </w:rPr>
      </w:pPr>
      <w:r w:rsidRPr="00F72DAB">
        <w:rPr>
          <w:rFonts w:ascii="Arial" w:eastAsia="Times New Roman" w:hAnsi="Arial" w:cs="Arial"/>
          <w:sz w:val="20"/>
          <w:szCs w:val="20"/>
          <w:lang w:eastAsia="ar-SA"/>
        </w:rPr>
        <w:t xml:space="preserve">Ilekroć właściwy organ lub osoba trzecia wezwie Zamawiającego do dokonania czynności materialno- technicznych związanych z zakresem przedmiotu umowy, Wykonawca jest zobowiązany w okresie obowiązywania umowy oraz w okresie rękojmi i gwarancji do udzielenia każdej niezbędnej pomocy Zamawiającemu w wykonaniu tych czynności, lub Zamawiający wezwie Wykonawcę do wykonania tych czynności. Wykonawcy nie przysługuje za te czynności dodatkowe wynagrodzenie, a Zamawiający może wyznaczyć Wykonawcy termin na ich wykonanie. </w:t>
      </w:r>
    </w:p>
    <w:p w14:paraId="1186F3BB" w14:textId="77777777" w:rsidR="00F72DAB" w:rsidRPr="00F72DAB" w:rsidRDefault="00F72DAB" w:rsidP="000D3C7F">
      <w:pPr>
        <w:numPr>
          <w:ilvl w:val="0"/>
          <w:numId w:val="5"/>
        </w:numPr>
        <w:suppressAutoHyphens/>
        <w:spacing w:after="0" w:line="276" w:lineRule="auto"/>
        <w:jc w:val="both"/>
        <w:rPr>
          <w:rFonts w:ascii="Arial" w:eastAsia="Times New Roman" w:hAnsi="Arial" w:cs="Arial"/>
          <w:sz w:val="20"/>
          <w:szCs w:val="20"/>
          <w:lang w:eastAsia="ar-SA"/>
        </w:rPr>
      </w:pPr>
      <w:r w:rsidRPr="00F72DAB">
        <w:rPr>
          <w:rFonts w:ascii="Arial" w:eastAsia="Times New Roman" w:hAnsi="Arial" w:cs="Arial"/>
          <w:sz w:val="20"/>
          <w:szCs w:val="20"/>
          <w:lang w:eastAsia="ar-SA"/>
        </w:rPr>
        <w:t xml:space="preserve">Zamawiający  zobowiązuje  się  do  udzielenia  Wykonawcy  informacji i udostępnienia materiałów, które są w jego posiadaniu w zakresie niezbędnym do sporządzenia przedmiotu umowy. </w:t>
      </w:r>
    </w:p>
    <w:p w14:paraId="0140F6E4"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hAnsi="Arial" w:cs="Arial"/>
          <w:sz w:val="20"/>
          <w:szCs w:val="20"/>
          <w:lang w:eastAsia="ar-SA"/>
        </w:rPr>
        <w:t>Wykonawca uwzględni w opracowaniu wszelkie uwagi przedłożone przez Zamawiającego w okresie realizacji przedmiotu umowy.</w:t>
      </w:r>
    </w:p>
    <w:p w14:paraId="344C44C1"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W przypadku stwierdzenia przez Zamawiającego wad w trakcie realizacji przedmiotu zamówienia, Zamawiający może wyznaczyć Wykonawcy termin na usunięcie tych wad.</w:t>
      </w:r>
    </w:p>
    <w:p w14:paraId="6CF6676D"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 xml:space="preserve">Wykonawca jest zobowiązany do składania pisemnych informacji o stanie zaawansowania prac będących przedmiotem zamówienia na każde wezwanie Zamawiającego.          </w:t>
      </w:r>
    </w:p>
    <w:p w14:paraId="43EAAAC5" w14:textId="77777777"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 xml:space="preserve">Zgodnie z art. 99 ustawy Prawo zamówień publicznych Wykonawca wykonując przedmiot zamówienia nie może go opisywać poprzez wskazanie znaków towarowych, patentów, </w:t>
      </w:r>
      <w:r w:rsidRPr="00F72DAB">
        <w:rPr>
          <w:rFonts w:ascii="Arial" w:eastAsia="Times New Roman" w:hAnsi="Arial" w:cs="Arial"/>
          <w:sz w:val="20"/>
          <w:szCs w:val="20"/>
          <w:lang w:eastAsia="ar-SA"/>
        </w:rPr>
        <w:lastRenderedPageBreak/>
        <w:t>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Wykonawca nie może go opisywać za pomocą dostatecznie dokładnych określeń, a wskazaniu takiemu towarzyszyć będą wyrazy „lub równoważny”, pod warunkiem jednoczesnego wskazania parametrów stanowiących o równoważności.</w:t>
      </w:r>
    </w:p>
    <w:p w14:paraId="1CA6303E" w14:textId="66058289"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Wykonawca zobowiązuje się skierować do realizacji przedmiotu zamówienia personel wskazany przez Wykonawcę w Ofercie. Zmiana którejkolwiek z osób, o których mowa w zdaniu p</w:t>
      </w:r>
      <w:r w:rsidR="00E30A56">
        <w:rPr>
          <w:rFonts w:ascii="Arial" w:eastAsia="Times New Roman" w:hAnsi="Arial" w:cs="Arial"/>
          <w:sz w:val="20"/>
          <w:szCs w:val="20"/>
          <w:lang w:eastAsia="ar-SA"/>
        </w:rPr>
        <w:t>pierwszym</w:t>
      </w:r>
      <w:r w:rsidRPr="00F72DAB">
        <w:rPr>
          <w:rFonts w:ascii="Arial" w:eastAsia="Times New Roman" w:hAnsi="Arial" w:cs="Arial"/>
          <w:sz w:val="20"/>
          <w:szCs w:val="20"/>
          <w:lang w:eastAsia="ar-SA"/>
        </w:rPr>
        <w:t xml:space="preserve">, w trakcie realizacji przedmiotu zamówienia, musi być uzasadniona przez Wykonawcę na piśmie i wymaga pisemnego zaakceptowania  przez  Zamawiającego.  Zamawiający  zaakceptuje  taką  zmianę   wyłącznie   wtedy,  gdy kwalifikacje   i   doświadczenie   zaproponowanych   osób   będą   takie   same   lub   wyższe   od   kwalifikacji i doświadczenia osób wymaganych postanowieniami SWZ. </w:t>
      </w:r>
    </w:p>
    <w:p w14:paraId="2E958AD9" w14:textId="7C6DB11C" w:rsidR="00F72DAB" w:rsidRPr="00F72DAB" w:rsidRDefault="00F72DAB" w:rsidP="000D3C7F">
      <w:pPr>
        <w:numPr>
          <w:ilvl w:val="0"/>
          <w:numId w:val="5"/>
        </w:numPr>
        <w:suppressAutoHyphens/>
        <w:spacing w:after="0" w:line="276" w:lineRule="auto"/>
        <w:jc w:val="both"/>
        <w:rPr>
          <w:rFonts w:ascii="Arial" w:hAnsi="Arial" w:cs="Arial"/>
          <w:sz w:val="20"/>
          <w:szCs w:val="20"/>
          <w:lang w:eastAsia="ar-SA"/>
        </w:rPr>
      </w:pPr>
      <w:r w:rsidRPr="00F72DAB">
        <w:rPr>
          <w:rFonts w:ascii="Arial" w:eastAsia="Times New Roman" w:hAnsi="Arial" w:cs="Arial"/>
          <w:sz w:val="20"/>
          <w:szCs w:val="20"/>
          <w:lang w:eastAsia="ar-SA"/>
        </w:rPr>
        <w:t>Jeżeli do wykonania przedmiotu zamówienia niezbędne będzie wejście w teren lub korzystanie z innych nieruchomości lub obiektów</w:t>
      </w:r>
      <w:r w:rsidR="00E30A56">
        <w:rPr>
          <w:rFonts w:ascii="Arial" w:eastAsia="Times New Roman" w:hAnsi="Arial" w:cs="Arial"/>
          <w:sz w:val="20"/>
          <w:szCs w:val="20"/>
          <w:lang w:eastAsia="ar-SA"/>
        </w:rPr>
        <w:t>,</w:t>
      </w:r>
      <w:r w:rsidRPr="00F72DAB">
        <w:rPr>
          <w:rFonts w:ascii="Arial" w:eastAsia="Times New Roman" w:hAnsi="Arial" w:cs="Arial"/>
          <w:sz w:val="20"/>
          <w:szCs w:val="20"/>
          <w:lang w:eastAsia="ar-SA"/>
        </w:rPr>
        <w:t xml:space="preserve"> Wykonawca zobowiązuje się uzyskać stosowną zgodę ich właścicieli, uzgodnić zakres i terminy korzystania z nich oraz pokryć wszystkie związane z tym koszty. W przypadku powstania jakiejkolwiek szkody, Wykonawca zobowiązuje się do jej naprawienia.</w:t>
      </w:r>
    </w:p>
    <w:p w14:paraId="5BDF2B80" w14:textId="11D4495A" w:rsidR="009E20DA" w:rsidRPr="00F63995" w:rsidRDefault="00F35EA2" w:rsidP="000D3C7F">
      <w:pPr>
        <w:pStyle w:val="Akapitzlist"/>
        <w:numPr>
          <w:ilvl w:val="0"/>
          <w:numId w:val="5"/>
        </w:numPr>
        <w:jc w:val="both"/>
        <w:rPr>
          <w:rFonts w:ascii="Arial" w:hAnsi="Arial" w:cs="Arial"/>
          <w:bCs/>
          <w:sz w:val="20"/>
          <w:szCs w:val="20"/>
        </w:rPr>
      </w:pPr>
      <w:r w:rsidRPr="00F63995">
        <w:rPr>
          <w:rFonts w:ascii="Arial" w:hAnsi="Arial" w:cs="Arial"/>
          <w:bCs/>
          <w:sz w:val="20"/>
          <w:szCs w:val="20"/>
        </w:rPr>
        <w:t>Wykonawca oświadcza, że zapoznał się z dokumentacją przetargową, nie wnosi zastrzeżeń do przedmiotu Umowy  i stwierdza, że wykona przedmiot Umowy i wszelkie prace towarzyszące związane z jego realizacją w terminach określonych w Umowie.</w:t>
      </w:r>
    </w:p>
    <w:p w14:paraId="4BB802A4"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2</w:t>
      </w:r>
    </w:p>
    <w:p w14:paraId="6D4A3BCC"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Termin realizacji</w:t>
      </w:r>
    </w:p>
    <w:p w14:paraId="73704E2F" w14:textId="6045DA85" w:rsidR="00064E3D" w:rsidRPr="005B135F" w:rsidRDefault="00235C62" w:rsidP="00064E3D">
      <w:pPr>
        <w:pStyle w:val="Akapitzlist"/>
        <w:numPr>
          <w:ilvl w:val="0"/>
          <w:numId w:val="1"/>
        </w:numPr>
        <w:spacing w:after="0" w:line="300" w:lineRule="auto"/>
        <w:jc w:val="both"/>
        <w:rPr>
          <w:rFonts w:ascii="Arial" w:hAnsi="Arial" w:cs="Arial"/>
          <w:sz w:val="20"/>
          <w:szCs w:val="20"/>
        </w:rPr>
      </w:pPr>
      <w:r w:rsidRPr="008C71EA">
        <w:rPr>
          <w:rFonts w:ascii="Arial" w:hAnsi="Arial" w:cs="Arial"/>
          <w:sz w:val="20"/>
          <w:szCs w:val="20"/>
        </w:rPr>
        <w:t xml:space="preserve">Wykonawca jest zobowiązany wykonać zamówienie w </w:t>
      </w:r>
      <w:r w:rsidR="00064E3D" w:rsidRPr="005B135F">
        <w:rPr>
          <w:rFonts w:ascii="Arial" w:hAnsi="Arial" w:cs="Arial"/>
          <w:sz w:val="20"/>
          <w:szCs w:val="20"/>
        </w:rPr>
        <w:t xml:space="preserve">terminie </w:t>
      </w:r>
      <w:r w:rsidR="00064E3D" w:rsidRPr="005B135F">
        <w:rPr>
          <w:rFonts w:ascii="Arial" w:hAnsi="Arial" w:cs="Arial"/>
          <w:b/>
          <w:bCs/>
          <w:color w:val="000000" w:themeColor="text1"/>
          <w:sz w:val="20"/>
          <w:szCs w:val="20"/>
        </w:rPr>
        <w:t xml:space="preserve">do 10 miesięcy </w:t>
      </w:r>
      <w:r w:rsidR="00064E3D" w:rsidRPr="005B135F">
        <w:rPr>
          <w:rFonts w:ascii="Arial" w:hAnsi="Arial" w:cs="Arial"/>
          <w:color w:val="000000" w:themeColor="text1"/>
          <w:sz w:val="20"/>
          <w:szCs w:val="20"/>
        </w:rPr>
        <w:t>od dnia zawarcia umowy.</w:t>
      </w:r>
      <w:r w:rsidR="00064E3D" w:rsidRPr="005B135F">
        <w:rPr>
          <w:rFonts w:ascii="Arial" w:hAnsi="Arial" w:cs="Arial"/>
          <w:sz w:val="20"/>
          <w:szCs w:val="20"/>
        </w:rPr>
        <w:t xml:space="preserve"> </w:t>
      </w:r>
    </w:p>
    <w:p w14:paraId="5D23AF14" w14:textId="27E41116" w:rsidR="004E5106" w:rsidRPr="00800A96" w:rsidRDefault="004E5106" w:rsidP="003C1FDF">
      <w:pPr>
        <w:pStyle w:val="Akapitzlist"/>
        <w:numPr>
          <w:ilvl w:val="0"/>
          <w:numId w:val="1"/>
        </w:numPr>
        <w:spacing w:after="0" w:line="300" w:lineRule="auto"/>
        <w:jc w:val="both"/>
        <w:rPr>
          <w:rFonts w:ascii="Arial" w:hAnsi="Arial" w:cs="Arial"/>
          <w:sz w:val="20"/>
          <w:szCs w:val="20"/>
        </w:rPr>
      </w:pPr>
      <w:r w:rsidRPr="00800A96">
        <w:rPr>
          <w:rFonts w:ascii="Arial" w:hAnsi="Arial" w:cs="Arial"/>
          <w:sz w:val="20"/>
          <w:szCs w:val="20"/>
        </w:rPr>
        <w:t xml:space="preserve">Za termin wykonania </w:t>
      </w:r>
      <w:r w:rsidR="009A3240" w:rsidRPr="00800A96">
        <w:rPr>
          <w:rFonts w:ascii="Arial" w:hAnsi="Arial" w:cs="Arial"/>
          <w:sz w:val="20"/>
          <w:szCs w:val="20"/>
        </w:rPr>
        <w:t>całości</w:t>
      </w:r>
      <w:r w:rsidRPr="00800A96">
        <w:rPr>
          <w:rFonts w:ascii="Arial" w:hAnsi="Arial" w:cs="Arial"/>
          <w:sz w:val="20"/>
          <w:szCs w:val="20"/>
        </w:rPr>
        <w:t xml:space="preserve"> </w:t>
      </w:r>
      <w:r w:rsidR="009A3240" w:rsidRPr="00800A96">
        <w:rPr>
          <w:rFonts w:ascii="Arial" w:hAnsi="Arial" w:cs="Arial"/>
          <w:sz w:val="20"/>
          <w:szCs w:val="20"/>
        </w:rPr>
        <w:t>zamówienia</w:t>
      </w:r>
      <w:r w:rsidRPr="00800A96">
        <w:rPr>
          <w:rFonts w:ascii="Arial" w:hAnsi="Arial" w:cs="Arial"/>
          <w:sz w:val="20"/>
          <w:szCs w:val="20"/>
        </w:rPr>
        <w:t xml:space="preserve"> uznaje się </w:t>
      </w:r>
      <w:r w:rsidR="009A3240" w:rsidRPr="00800A96">
        <w:rPr>
          <w:rFonts w:ascii="Arial" w:hAnsi="Arial" w:cs="Arial"/>
          <w:sz w:val="20"/>
          <w:szCs w:val="20"/>
        </w:rPr>
        <w:t>dzień</w:t>
      </w:r>
      <w:r w:rsidRPr="00800A96">
        <w:rPr>
          <w:rFonts w:ascii="Arial" w:hAnsi="Arial" w:cs="Arial"/>
          <w:sz w:val="20"/>
          <w:szCs w:val="20"/>
        </w:rPr>
        <w:t xml:space="preserve"> podpisania protokołu odbioru </w:t>
      </w:r>
      <w:r w:rsidR="009A3240" w:rsidRPr="00800A96">
        <w:rPr>
          <w:rFonts w:ascii="Arial" w:hAnsi="Arial" w:cs="Arial"/>
          <w:sz w:val="20"/>
          <w:szCs w:val="20"/>
        </w:rPr>
        <w:t>końcowego</w:t>
      </w:r>
      <w:r w:rsidR="00371B45">
        <w:rPr>
          <w:rFonts w:ascii="Arial" w:hAnsi="Arial" w:cs="Arial"/>
          <w:sz w:val="20"/>
          <w:szCs w:val="20"/>
        </w:rPr>
        <w:t xml:space="preserve"> przedmiotu umowy</w:t>
      </w:r>
      <w:r w:rsidRPr="00800A96">
        <w:rPr>
          <w:rFonts w:ascii="Arial" w:hAnsi="Arial" w:cs="Arial"/>
          <w:sz w:val="20"/>
          <w:szCs w:val="20"/>
        </w:rPr>
        <w:t>.</w:t>
      </w:r>
    </w:p>
    <w:p w14:paraId="0DB2E3C2" w14:textId="77777777"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 3</w:t>
      </w:r>
    </w:p>
    <w:p w14:paraId="22D83DDB" w14:textId="341E6E21" w:rsidR="004E5106" w:rsidRPr="00800A9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Wynagrodzenie</w:t>
      </w:r>
      <w:r w:rsidR="00371B45">
        <w:rPr>
          <w:rFonts w:ascii="Arial" w:hAnsi="Arial" w:cs="Arial"/>
          <w:b/>
          <w:bCs/>
          <w:sz w:val="20"/>
          <w:szCs w:val="20"/>
        </w:rPr>
        <w:t xml:space="preserve"> </w:t>
      </w:r>
    </w:p>
    <w:p w14:paraId="32F2B5C6" w14:textId="135DAD9C" w:rsidR="004E5106" w:rsidRPr="00800A96" w:rsidRDefault="004E5106" w:rsidP="003C1FDF">
      <w:pPr>
        <w:pStyle w:val="Akapitzlist"/>
        <w:numPr>
          <w:ilvl w:val="0"/>
          <w:numId w:val="2"/>
        </w:numPr>
        <w:spacing w:after="0" w:line="300" w:lineRule="auto"/>
        <w:jc w:val="both"/>
        <w:rPr>
          <w:rFonts w:ascii="Arial" w:hAnsi="Arial" w:cs="Arial"/>
          <w:sz w:val="20"/>
          <w:szCs w:val="20"/>
        </w:rPr>
      </w:pPr>
      <w:r w:rsidRPr="00800A96">
        <w:rPr>
          <w:rFonts w:ascii="Arial" w:hAnsi="Arial" w:cs="Arial"/>
          <w:sz w:val="20"/>
          <w:szCs w:val="20"/>
        </w:rPr>
        <w:t xml:space="preserve">Za </w:t>
      </w:r>
      <w:r w:rsidR="0084284E" w:rsidRPr="00800A96">
        <w:rPr>
          <w:rFonts w:ascii="Arial" w:hAnsi="Arial" w:cs="Arial"/>
          <w:sz w:val="20"/>
          <w:szCs w:val="20"/>
        </w:rPr>
        <w:t>należyte</w:t>
      </w:r>
      <w:r w:rsidRPr="00800A96">
        <w:rPr>
          <w:rFonts w:ascii="Arial" w:hAnsi="Arial" w:cs="Arial"/>
          <w:sz w:val="20"/>
          <w:szCs w:val="20"/>
        </w:rPr>
        <w:t xml:space="preserve"> wykonanie przedmiotu umowy, Zamawiający zapłaci Wykonawcy</w:t>
      </w:r>
      <w:r w:rsidR="00800A96">
        <w:rPr>
          <w:rFonts w:ascii="Arial" w:hAnsi="Arial" w:cs="Arial"/>
          <w:sz w:val="20"/>
          <w:szCs w:val="20"/>
        </w:rPr>
        <w:t xml:space="preserve"> </w:t>
      </w:r>
      <w:r w:rsidRPr="00800A96">
        <w:rPr>
          <w:rFonts w:ascii="Arial" w:hAnsi="Arial" w:cs="Arial"/>
          <w:sz w:val="20"/>
          <w:szCs w:val="20"/>
        </w:rPr>
        <w:t>wynagrodzenie w kwocie</w:t>
      </w:r>
      <w:r w:rsidR="0056540E">
        <w:rPr>
          <w:rFonts w:ascii="Arial" w:hAnsi="Arial" w:cs="Arial"/>
          <w:sz w:val="20"/>
          <w:szCs w:val="20"/>
        </w:rPr>
        <w:t xml:space="preserve"> brutto</w:t>
      </w:r>
      <w:r w:rsidRPr="00800A96">
        <w:rPr>
          <w:rFonts w:ascii="Arial" w:hAnsi="Arial" w:cs="Arial"/>
          <w:sz w:val="20"/>
          <w:szCs w:val="20"/>
        </w:rPr>
        <w:t>:</w:t>
      </w:r>
      <w:r w:rsidR="00F01F45" w:rsidRPr="00800A96">
        <w:rPr>
          <w:rFonts w:ascii="Arial" w:hAnsi="Arial" w:cs="Arial"/>
          <w:sz w:val="20"/>
          <w:szCs w:val="20"/>
        </w:rPr>
        <w:t xml:space="preserve"> </w:t>
      </w:r>
      <w:r w:rsidRPr="00800A96">
        <w:rPr>
          <w:rFonts w:ascii="Arial" w:hAnsi="Arial" w:cs="Arial"/>
          <w:sz w:val="20"/>
          <w:szCs w:val="20"/>
        </w:rPr>
        <w:t xml:space="preserve">.................................... zł </w:t>
      </w:r>
      <w:r w:rsidR="0056540E">
        <w:rPr>
          <w:rFonts w:ascii="Arial" w:hAnsi="Arial" w:cs="Arial"/>
          <w:sz w:val="20"/>
          <w:szCs w:val="20"/>
        </w:rPr>
        <w:t xml:space="preserve">(słownie: ………………….), w tym </w:t>
      </w:r>
      <w:r w:rsidR="00F01F45" w:rsidRPr="00800A96">
        <w:rPr>
          <w:rFonts w:ascii="Arial" w:hAnsi="Arial" w:cs="Arial"/>
          <w:sz w:val="20"/>
          <w:szCs w:val="20"/>
        </w:rPr>
        <w:t>należny</w:t>
      </w:r>
      <w:r w:rsidRPr="00800A96">
        <w:rPr>
          <w:rFonts w:ascii="Arial" w:hAnsi="Arial" w:cs="Arial"/>
          <w:sz w:val="20"/>
          <w:szCs w:val="20"/>
        </w:rPr>
        <w:t xml:space="preserve"> podatek VA</w:t>
      </w:r>
      <w:r w:rsidR="00DA75A4">
        <w:rPr>
          <w:rFonts w:ascii="Arial" w:hAnsi="Arial" w:cs="Arial"/>
          <w:sz w:val="20"/>
          <w:szCs w:val="20"/>
        </w:rPr>
        <w:t>T naliczony zgodnie z obowiązującymi przepisami.</w:t>
      </w:r>
    </w:p>
    <w:p w14:paraId="1FB395E6" w14:textId="0D7178F6" w:rsidR="004C6C3A" w:rsidRPr="004C6C3A" w:rsidRDefault="004E5106" w:rsidP="004C6C3A">
      <w:pPr>
        <w:pStyle w:val="Akapitzlist"/>
        <w:numPr>
          <w:ilvl w:val="0"/>
          <w:numId w:val="2"/>
        </w:numPr>
        <w:spacing w:after="0" w:line="276" w:lineRule="auto"/>
        <w:ind w:right="-6"/>
        <w:jc w:val="both"/>
        <w:rPr>
          <w:rFonts w:ascii="Arial" w:hAnsi="Arial" w:cs="Arial"/>
          <w:sz w:val="20"/>
          <w:szCs w:val="20"/>
        </w:rPr>
      </w:pPr>
      <w:r w:rsidRPr="00BD1096">
        <w:rPr>
          <w:rFonts w:ascii="Arial" w:hAnsi="Arial" w:cs="Arial"/>
          <w:sz w:val="20"/>
          <w:szCs w:val="20"/>
        </w:rPr>
        <w:t xml:space="preserve">Wynagrodzenie, o </w:t>
      </w:r>
      <w:r w:rsidR="00F01F45" w:rsidRPr="00BD1096">
        <w:rPr>
          <w:rFonts w:ascii="Arial" w:hAnsi="Arial" w:cs="Arial"/>
          <w:sz w:val="20"/>
          <w:szCs w:val="20"/>
        </w:rPr>
        <w:t>którym</w:t>
      </w:r>
      <w:r w:rsidRPr="00BD1096">
        <w:rPr>
          <w:rFonts w:ascii="Arial" w:hAnsi="Arial" w:cs="Arial"/>
          <w:sz w:val="20"/>
          <w:szCs w:val="20"/>
        </w:rPr>
        <w:t xml:space="preserve"> mowa w ust. 1 jest wynagrodzeniem ryczałtowym,</w:t>
      </w:r>
      <w:r w:rsidR="00F01F45" w:rsidRPr="00BD1096">
        <w:rPr>
          <w:rFonts w:ascii="Arial" w:hAnsi="Arial" w:cs="Arial"/>
          <w:sz w:val="20"/>
          <w:szCs w:val="20"/>
        </w:rPr>
        <w:t xml:space="preserve"> </w:t>
      </w:r>
      <w:r w:rsidRPr="00BD1096">
        <w:rPr>
          <w:rFonts w:ascii="Arial" w:hAnsi="Arial" w:cs="Arial"/>
          <w:sz w:val="20"/>
          <w:szCs w:val="20"/>
        </w:rPr>
        <w:t>obejmuje wszelkie koszty związane z wykonaniem umowy</w:t>
      </w:r>
      <w:r w:rsidR="004C6C3A" w:rsidRPr="004C6C3A">
        <w:rPr>
          <w:rFonts w:cstheme="minorHAnsi"/>
          <w:sz w:val="20"/>
          <w:szCs w:val="20"/>
        </w:rPr>
        <w:t>,</w:t>
      </w:r>
      <w:r w:rsidR="004C6C3A" w:rsidRPr="004C6C3A">
        <w:rPr>
          <w:rFonts w:ascii="Arial" w:hAnsi="Arial" w:cs="Arial"/>
          <w:sz w:val="20"/>
          <w:szCs w:val="20"/>
        </w:rPr>
        <w:t xml:space="preserve"> w tym m.in.: </w:t>
      </w:r>
    </w:p>
    <w:p w14:paraId="478A4CA1" w14:textId="7A36EE6F" w:rsidR="004C6C3A" w:rsidRPr="004C6C3A" w:rsidRDefault="004C6C3A" w:rsidP="004C6C3A">
      <w:pPr>
        <w:pStyle w:val="Default"/>
        <w:spacing w:line="276" w:lineRule="auto"/>
        <w:jc w:val="both"/>
        <w:rPr>
          <w:rFonts w:ascii="Arial" w:hAnsi="Arial" w:cs="Arial"/>
          <w:sz w:val="20"/>
          <w:szCs w:val="20"/>
        </w:rPr>
      </w:pPr>
      <w:r w:rsidRPr="004C6C3A">
        <w:rPr>
          <w:rFonts w:ascii="Arial" w:hAnsi="Arial" w:cs="Arial"/>
          <w:sz w:val="22"/>
          <w:szCs w:val="22"/>
        </w:rPr>
        <w:t xml:space="preserve">      </w:t>
      </w:r>
      <w:r w:rsidRPr="004C6C3A">
        <w:rPr>
          <w:rFonts w:ascii="Arial" w:hAnsi="Arial" w:cs="Arial"/>
          <w:sz w:val="20"/>
          <w:szCs w:val="20"/>
        </w:rPr>
        <w:t xml:space="preserve">- pozyskania wszelkich materiałów do opracowania, </w:t>
      </w:r>
    </w:p>
    <w:p w14:paraId="1FAA9F8C" w14:textId="77777777" w:rsidR="004C6C3A" w:rsidRPr="004C6C3A" w:rsidRDefault="004C6C3A" w:rsidP="004C6C3A">
      <w:pPr>
        <w:pStyle w:val="Default"/>
        <w:spacing w:line="276" w:lineRule="auto"/>
        <w:jc w:val="both"/>
        <w:rPr>
          <w:rFonts w:ascii="Arial" w:hAnsi="Arial" w:cs="Arial"/>
          <w:sz w:val="20"/>
          <w:szCs w:val="20"/>
        </w:rPr>
      </w:pPr>
      <w:r w:rsidRPr="004C6C3A">
        <w:rPr>
          <w:rFonts w:ascii="Arial" w:hAnsi="Arial" w:cs="Arial"/>
          <w:sz w:val="20"/>
          <w:szCs w:val="20"/>
        </w:rPr>
        <w:t xml:space="preserve">        - uzyskania niezbędnych opinii, uzgodnień, </w:t>
      </w:r>
    </w:p>
    <w:p w14:paraId="6FB77647" w14:textId="77777777" w:rsidR="004C6C3A" w:rsidRPr="004C6C3A" w:rsidRDefault="004C6C3A" w:rsidP="004C6C3A">
      <w:pPr>
        <w:pStyle w:val="Default"/>
        <w:spacing w:line="276" w:lineRule="auto"/>
        <w:jc w:val="both"/>
        <w:rPr>
          <w:rFonts w:ascii="Arial" w:hAnsi="Arial" w:cs="Arial"/>
          <w:sz w:val="20"/>
          <w:szCs w:val="20"/>
        </w:rPr>
      </w:pPr>
      <w:r w:rsidRPr="004C6C3A">
        <w:rPr>
          <w:rFonts w:ascii="Arial" w:hAnsi="Arial" w:cs="Arial"/>
          <w:sz w:val="20"/>
          <w:szCs w:val="20"/>
        </w:rPr>
        <w:t xml:space="preserve">        - wykonania niezbędnych badań, analiz oraz pomiarów, </w:t>
      </w:r>
    </w:p>
    <w:p w14:paraId="0EDA2AAF" w14:textId="77777777" w:rsidR="00EC0383" w:rsidRDefault="004C6C3A" w:rsidP="004C6C3A">
      <w:pPr>
        <w:pStyle w:val="Default"/>
        <w:spacing w:line="276" w:lineRule="auto"/>
        <w:jc w:val="both"/>
        <w:rPr>
          <w:rFonts w:ascii="Arial" w:hAnsi="Arial" w:cs="Arial"/>
          <w:sz w:val="20"/>
          <w:szCs w:val="20"/>
        </w:rPr>
      </w:pPr>
      <w:r w:rsidRPr="004C6C3A">
        <w:rPr>
          <w:rFonts w:ascii="Arial" w:hAnsi="Arial" w:cs="Arial"/>
          <w:sz w:val="20"/>
          <w:szCs w:val="20"/>
        </w:rPr>
        <w:t xml:space="preserve">        - związane  z  wejściem  w  teren   lub korzystaniem z innych nieruchomości lub obiektów osób</w:t>
      </w:r>
    </w:p>
    <w:p w14:paraId="26DA542F" w14:textId="7C625C97" w:rsidR="004C6C3A" w:rsidRPr="004C6C3A" w:rsidRDefault="00EC0383" w:rsidP="004C6C3A">
      <w:pPr>
        <w:pStyle w:val="Default"/>
        <w:spacing w:line="276" w:lineRule="auto"/>
        <w:jc w:val="both"/>
        <w:rPr>
          <w:rFonts w:ascii="Arial" w:hAnsi="Arial" w:cs="Arial"/>
          <w:sz w:val="20"/>
          <w:szCs w:val="20"/>
        </w:rPr>
      </w:pPr>
      <w:r>
        <w:rPr>
          <w:rFonts w:ascii="Arial" w:hAnsi="Arial" w:cs="Arial"/>
          <w:sz w:val="20"/>
          <w:szCs w:val="20"/>
        </w:rPr>
        <w:t xml:space="preserve">           </w:t>
      </w:r>
      <w:r w:rsidR="004C6C3A" w:rsidRPr="004C6C3A">
        <w:rPr>
          <w:rFonts w:ascii="Arial" w:hAnsi="Arial" w:cs="Arial"/>
          <w:sz w:val="20"/>
          <w:szCs w:val="20"/>
        </w:rPr>
        <w:t xml:space="preserve">trzecich oraz uzyskaniem zgody ich właścicieli, </w:t>
      </w:r>
    </w:p>
    <w:p w14:paraId="48632C9E" w14:textId="2E791976" w:rsidR="004C6C3A" w:rsidRPr="00BD1096" w:rsidRDefault="004C6C3A" w:rsidP="00EC0383">
      <w:pPr>
        <w:pStyle w:val="Akapitzlist"/>
        <w:spacing w:after="0" w:line="288" w:lineRule="auto"/>
        <w:ind w:left="360" w:right="-6"/>
        <w:jc w:val="both"/>
        <w:rPr>
          <w:rFonts w:ascii="Arial" w:hAnsi="Arial" w:cs="Arial"/>
          <w:sz w:val="20"/>
          <w:szCs w:val="20"/>
        </w:rPr>
      </w:pPr>
      <w:r w:rsidRPr="00E3619E">
        <w:rPr>
          <w:rFonts w:cstheme="minorHAnsi"/>
          <w:sz w:val="20"/>
          <w:szCs w:val="20"/>
        </w:rPr>
        <w:t xml:space="preserve"> - </w:t>
      </w:r>
      <w:r w:rsidRPr="00EC0383">
        <w:rPr>
          <w:rFonts w:ascii="Arial" w:hAnsi="Arial" w:cs="Arial"/>
          <w:sz w:val="20"/>
          <w:szCs w:val="20"/>
        </w:rPr>
        <w:t>pozostałe koszty niezbędne do prawidłowego wykonania przedmiotu zamówienia</w:t>
      </w:r>
      <w:r w:rsidR="00EC0383">
        <w:rPr>
          <w:rFonts w:ascii="Arial" w:hAnsi="Arial" w:cs="Arial"/>
          <w:sz w:val="20"/>
          <w:szCs w:val="20"/>
        </w:rPr>
        <w:t>.</w:t>
      </w:r>
    </w:p>
    <w:p w14:paraId="61FEA967" w14:textId="74C2E7C0" w:rsidR="00BD1096" w:rsidRPr="00BD1096" w:rsidRDefault="00BD1096" w:rsidP="00BD1096">
      <w:pPr>
        <w:pStyle w:val="Tekstpodstawowy"/>
        <w:numPr>
          <w:ilvl w:val="0"/>
          <w:numId w:val="2"/>
        </w:numPr>
        <w:jc w:val="both"/>
        <w:rPr>
          <w:rFonts w:ascii="Arial" w:hAnsi="Arial" w:cs="Arial"/>
          <w:b w:val="0"/>
          <w:bCs w:val="0"/>
          <w:sz w:val="20"/>
        </w:rPr>
      </w:pPr>
      <w:r w:rsidRPr="00BD1096">
        <w:rPr>
          <w:rFonts w:ascii="Arial" w:hAnsi="Arial" w:cs="Arial"/>
          <w:b w:val="0"/>
          <w:bCs w:val="0"/>
          <w:sz w:val="20"/>
        </w:rPr>
        <w:t>Wynagrodzenie za wykonanie przedmiotu umowy określone w ust. 1 obejmuje wszelkie podatki i inne należności publicznoprawne, jak i wszystkie koszty jakie powstaną w związku z realizacją niniejszej umowy i nie może ulec zmianie</w:t>
      </w:r>
      <w:r w:rsidR="00E30A56">
        <w:rPr>
          <w:rFonts w:ascii="Arial" w:hAnsi="Arial" w:cs="Arial"/>
          <w:b w:val="0"/>
          <w:bCs w:val="0"/>
          <w:sz w:val="20"/>
        </w:rPr>
        <w:t xml:space="preserve"> z zastrzeżeniem zapisów § 3 ust. 6-9</w:t>
      </w:r>
      <w:r w:rsidRPr="00BD1096">
        <w:rPr>
          <w:rFonts w:ascii="Arial" w:hAnsi="Arial" w:cs="Arial"/>
          <w:b w:val="0"/>
          <w:bCs w:val="0"/>
          <w:sz w:val="20"/>
        </w:rPr>
        <w:t>.</w:t>
      </w:r>
    </w:p>
    <w:p w14:paraId="45711088" w14:textId="2268F29C" w:rsidR="005814B4" w:rsidRPr="00BD1096" w:rsidRDefault="005814B4" w:rsidP="001F03CB">
      <w:pPr>
        <w:pStyle w:val="Akapitzlist"/>
        <w:numPr>
          <w:ilvl w:val="0"/>
          <w:numId w:val="2"/>
        </w:numPr>
        <w:spacing w:after="0" w:line="288" w:lineRule="auto"/>
        <w:ind w:right="-6"/>
        <w:jc w:val="both"/>
        <w:rPr>
          <w:rFonts w:ascii="Arial" w:hAnsi="Arial" w:cs="Arial"/>
          <w:sz w:val="20"/>
          <w:szCs w:val="20"/>
        </w:rPr>
      </w:pPr>
      <w:r w:rsidRPr="00BD1096">
        <w:rPr>
          <w:rFonts w:ascii="Arial" w:hAnsi="Arial" w:cs="Arial"/>
          <w:sz w:val="20"/>
          <w:szCs w:val="20"/>
        </w:rPr>
        <w:t xml:space="preserve">Niedoszacowanie, pominięcie oraz brak rozpoznania zakresu przedmiotu Umowy nie może być podstawą do żądania zmiany wynagrodzenia ryczałtowego określonego w ust. 1 niniejszego paragrafu. </w:t>
      </w:r>
    </w:p>
    <w:p w14:paraId="1D940B40" w14:textId="2643E908" w:rsidR="005814B4"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Wszelkie rozliczenia finansowe między Zamawiającym, a Wykonawcą będą prowadzone w złotych polskich, </w:t>
      </w:r>
      <w:r w:rsidR="00F10B73">
        <w:rPr>
          <w:rFonts w:ascii="Arial" w:hAnsi="Arial" w:cs="Arial"/>
          <w:sz w:val="20"/>
          <w:szCs w:val="20"/>
        </w:rPr>
        <w:t>z dokładnością</w:t>
      </w:r>
      <w:r w:rsidRPr="002664F5">
        <w:rPr>
          <w:rFonts w:ascii="Arial" w:hAnsi="Arial" w:cs="Arial"/>
          <w:sz w:val="20"/>
          <w:szCs w:val="20"/>
        </w:rPr>
        <w:t xml:space="preserve"> do dwóch miejsc po przecinku.</w:t>
      </w:r>
    </w:p>
    <w:p w14:paraId="752FE083" w14:textId="77777777" w:rsidR="00064E3D" w:rsidRPr="00064E3D" w:rsidRDefault="00064E3D" w:rsidP="00064E3D">
      <w:pPr>
        <w:numPr>
          <w:ilvl w:val="0"/>
          <w:numId w:val="2"/>
        </w:numPr>
        <w:spacing w:after="0" w:line="276" w:lineRule="auto"/>
        <w:ind w:right="-6"/>
        <w:jc w:val="both"/>
        <w:rPr>
          <w:rFonts w:ascii="Arial" w:hAnsi="Arial" w:cs="Arial"/>
          <w:sz w:val="20"/>
          <w:szCs w:val="20"/>
        </w:rPr>
      </w:pPr>
      <w:r w:rsidRPr="00064E3D">
        <w:rPr>
          <w:rFonts w:ascii="Arial" w:eastAsia="Times New Roman" w:hAnsi="Arial" w:cs="Arial"/>
          <w:sz w:val="20"/>
          <w:szCs w:val="20"/>
          <w:lang w:eastAsia="pl-PL"/>
        </w:rPr>
        <w:t>Wynagrodzenie Wykonawcy, o którym mowa w ust. 1 niniejszego paragrafu, będzie waloryzowane w trakcie obowiązywania niniejszej umowy, po upływie 6 miesięcy jej obowiązywania, w przypadku zmiany:</w:t>
      </w:r>
    </w:p>
    <w:p w14:paraId="48C4E7B8" w14:textId="77777777" w:rsidR="00064E3D" w:rsidRPr="00064E3D" w:rsidRDefault="00064E3D" w:rsidP="000D3C7F">
      <w:pPr>
        <w:pStyle w:val="Akapitzlist"/>
        <w:numPr>
          <w:ilvl w:val="1"/>
          <w:numId w:val="22"/>
        </w:numPr>
        <w:spacing w:after="0" w:line="276" w:lineRule="auto"/>
        <w:ind w:left="709"/>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lastRenderedPageBreak/>
        <w:t>stawki podatku od towarów i usług oraz podatku akcyzowego,</w:t>
      </w:r>
    </w:p>
    <w:p w14:paraId="44FA4780" w14:textId="77777777" w:rsidR="00064E3D" w:rsidRPr="00064E3D" w:rsidRDefault="00064E3D" w:rsidP="000D3C7F">
      <w:pPr>
        <w:pStyle w:val="Akapitzlist"/>
        <w:numPr>
          <w:ilvl w:val="1"/>
          <w:numId w:val="22"/>
        </w:numPr>
        <w:spacing w:after="0" w:line="276" w:lineRule="auto"/>
        <w:ind w:left="709"/>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wysokości minimalnego wynagrodzenia za pracę albo wysokości minimalnej stawki godzinowej, ustalonych na podstawie przepisów ustawy z dnia 10 października 2002 r. o minimalnym wynagrodzeniu za pracę,</w:t>
      </w:r>
    </w:p>
    <w:p w14:paraId="5095C22E" w14:textId="77777777" w:rsidR="00064E3D" w:rsidRPr="00064E3D" w:rsidRDefault="00064E3D" w:rsidP="000D3C7F">
      <w:pPr>
        <w:pStyle w:val="Akapitzlist"/>
        <w:numPr>
          <w:ilvl w:val="1"/>
          <w:numId w:val="22"/>
        </w:numPr>
        <w:spacing w:after="0" w:line="276" w:lineRule="auto"/>
        <w:ind w:left="709"/>
        <w:jc w:val="both"/>
        <w:rPr>
          <w:rFonts w:ascii="Arial" w:eastAsia="Times New Roman" w:hAnsi="Arial" w:cs="Arial"/>
          <w:sz w:val="20"/>
          <w:szCs w:val="20"/>
          <w:lang w:eastAsia="pl-PL"/>
        </w:rPr>
      </w:pPr>
      <w:r w:rsidRPr="00064E3D">
        <w:rPr>
          <w:rFonts w:ascii="Arial" w:hAnsi="Arial" w:cs="Arial"/>
          <w:sz w:val="20"/>
          <w:szCs w:val="20"/>
        </w:rPr>
        <w:t xml:space="preserve">zasad podlegania ubezpieczeniom społecznym lub ubezpieczeniu zdrowotnemu lub wysokości stawki składki na ubezpieczenia społeczne lub zdrowotne, </w:t>
      </w:r>
    </w:p>
    <w:p w14:paraId="1C473FE5" w14:textId="77777777" w:rsidR="00064E3D" w:rsidRPr="00064E3D" w:rsidRDefault="00064E3D" w:rsidP="000D3C7F">
      <w:pPr>
        <w:pStyle w:val="Akapitzlist"/>
        <w:numPr>
          <w:ilvl w:val="1"/>
          <w:numId w:val="22"/>
        </w:numPr>
        <w:spacing w:after="0" w:line="276" w:lineRule="auto"/>
        <w:ind w:left="709"/>
        <w:jc w:val="both"/>
        <w:rPr>
          <w:rFonts w:ascii="Arial" w:eastAsia="Times New Roman" w:hAnsi="Arial" w:cs="Arial"/>
          <w:sz w:val="20"/>
          <w:szCs w:val="20"/>
          <w:lang w:eastAsia="pl-PL"/>
        </w:rPr>
      </w:pPr>
      <w:r w:rsidRPr="00064E3D">
        <w:rPr>
          <w:rFonts w:ascii="Arial" w:hAnsi="Arial" w:cs="Arial"/>
          <w:sz w:val="20"/>
          <w:szCs w:val="20"/>
        </w:rPr>
        <w:t>zasad gromadzenia i wysokości wpłat do pracowniczych planów kapitałowych, o których mowa w ustawie z dnia 4 października 2018 r. o pracowniczych planach kapitałowych,</w:t>
      </w:r>
    </w:p>
    <w:p w14:paraId="746AFE38" w14:textId="77777777" w:rsidR="00064E3D" w:rsidRPr="00064E3D" w:rsidRDefault="00064E3D" w:rsidP="00064E3D">
      <w:pPr>
        <w:spacing w:after="0" w:line="276" w:lineRule="auto"/>
        <w:ind w:left="284"/>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 jeżeli zmiany te będą miały wpływ na koszty wykonania zamówienia przez Wykonawcę. </w:t>
      </w:r>
    </w:p>
    <w:p w14:paraId="47A795DE" w14:textId="63D1CC62" w:rsidR="00064E3D" w:rsidRPr="00064E3D" w:rsidRDefault="00064E3D" w:rsidP="00064E3D">
      <w:pPr>
        <w:spacing w:after="0" w:line="276" w:lineRule="auto"/>
        <w:ind w:left="284"/>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W przypadku wystąpienia okoliczności, o których mowa w niniejszym ustępie Wykonawca zwróci się do Zamawiającego z wnioskiem o dokonanie zmiany umowy, zawierającym stosowne uzasadnienie. Wniosek powinien być złożony w formie pisemnej, niezwłocznie po wystąpieniu okoliczności, uzasadniających jej dokonanie. Zamawiający po zapoznaniu się z uzasadnieniem i przy uwzględnieniu okoliczności sprawy dokona oceny zasadności zmiany umowy. Zmiana wynagrodzenia zostanie dokonana w formie pisemnej na podstawie obustronnie uzgodnionego aneksu do umowy. </w:t>
      </w:r>
    </w:p>
    <w:p w14:paraId="032D324E" w14:textId="77BCFDA2" w:rsidR="00064E3D" w:rsidRPr="00064E3D" w:rsidRDefault="00064E3D" w:rsidP="00064E3D">
      <w:pPr>
        <w:pStyle w:val="Akapitzlist"/>
        <w:numPr>
          <w:ilvl w:val="0"/>
          <w:numId w:val="2"/>
        </w:numPr>
        <w:spacing w:after="0" w:line="276" w:lineRule="auto"/>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W przypadku zmiany, o której mowa w ust. </w:t>
      </w:r>
      <w:r>
        <w:rPr>
          <w:rFonts w:ascii="Arial" w:eastAsia="Times New Roman" w:hAnsi="Arial" w:cs="Arial"/>
          <w:sz w:val="20"/>
          <w:szCs w:val="20"/>
          <w:lang w:eastAsia="pl-PL"/>
        </w:rPr>
        <w:t>6</w:t>
      </w:r>
      <w:r w:rsidRPr="00064E3D">
        <w:rPr>
          <w:rFonts w:ascii="Arial" w:eastAsia="Times New Roman" w:hAnsi="Arial" w:cs="Arial"/>
          <w:sz w:val="20"/>
          <w:szCs w:val="20"/>
          <w:lang w:eastAsia="pl-PL"/>
        </w:rPr>
        <w:t xml:space="preserve"> pkt 2) wynagrodzenie Wykonawcy może ulec zmianie o kwotę odpowiadającą wzrostowi kosztów Wykonawcy w związku ze zwiększeniem wysokości wynagrodzeń osób bezpośrednio zaangażowanych w realizację Przedmiotu niniejszej Umowy do wysokości aktualnie obowiązującego minimalnego wynagrodzenia lub minimalnej stawki godzinowej, z uwzględnieniem wszystkich obciążeń publicznoprawnych od kwoty wzrostu minimalnego wynagrodzenia lub minimalnej stawki godzinowej. </w:t>
      </w:r>
    </w:p>
    <w:p w14:paraId="77EF86D7" w14:textId="4E26F135" w:rsidR="00064E3D" w:rsidRPr="00064E3D" w:rsidRDefault="00064E3D" w:rsidP="00064E3D">
      <w:pPr>
        <w:pStyle w:val="Akapitzlist"/>
        <w:numPr>
          <w:ilvl w:val="0"/>
          <w:numId w:val="2"/>
        </w:numPr>
        <w:spacing w:after="0" w:line="276" w:lineRule="auto"/>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W przypadku zmiany, o której mowa w ust. </w:t>
      </w:r>
      <w:r>
        <w:rPr>
          <w:rFonts w:ascii="Arial" w:eastAsia="Times New Roman" w:hAnsi="Arial" w:cs="Arial"/>
          <w:sz w:val="20"/>
          <w:szCs w:val="20"/>
          <w:lang w:eastAsia="pl-PL"/>
        </w:rPr>
        <w:t>6</w:t>
      </w:r>
      <w:r w:rsidRPr="00064E3D">
        <w:rPr>
          <w:rFonts w:ascii="Arial" w:eastAsia="Times New Roman" w:hAnsi="Arial" w:cs="Arial"/>
          <w:sz w:val="20"/>
          <w:szCs w:val="20"/>
          <w:lang w:eastAsia="pl-PL"/>
        </w:rPr>
        <w:t xml:space="preserve"> pkt 3) wynagrodzenie Wykonawcy może ulec zmianie o kwotę odpowiadającą zmianie kosztu Wykonawcy ponoszonego w związku z wypłatą wynagrodzenia osób bezpośrednio zaangażowanych w realizację Przedmiotu niniejszej Umowy.</w:t>
      </w:r>
    </w:p>
    <w:p w14:paraId="3B14E244" w14:textId="77777777" w:rsidR="00064E3D" w:rsidRPr="00064E3D" w:rsidRDefault="00064E3D" w:rsidP="00064E3D">
      <w:pPr>
        <w:pStyle w:val="Akapitzlist"/>
        <w:numPr>
          <w:ilvl w:val="0"/>
          <w:numId w:val="2"/>
        </w:numPr>
        <w:spacing w:after="0" w:line="276" w:lineRule="auto"/>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Zamawiający dopuszcza także zmianę wysokości wynagrodzenia Wykonawcy w przypadku zmiany cen materiałów lub kosztów związanych z realizacją niniejszej umowy. Uprawnienie, o którym mowa </w:t>
      </w:r>
      <w:r w:rsidRPr="00064E3D">
        <w:rPr>
          <w:rFonts w:ascii="Arial" w:eastAsia="Times New Roman" w:hAnsi="Arial" w:cs="Arial"/>
          <w:sz w:val="20"/>
          <w:szCs w:val="20"/>
          <w:lang w:eastAsia="pl-PL"/>
        </w:rPr>
        <w:br/>
        <w:t xml:space="preserve">w niniejszym ustępie przysługuje zarówno Zamawiającemu, jak i Wykonawcy. Przez zmianę wysokości wynagrodzenia rozumie się jego podwyższenie, jak i obniżenie. Strony ustalają następujące zasady waloryzacji wynagrodzenia: </w:t>
      </w:r>
    </w:p>
    <w:p w14:paraId="2B39145C" w14:textId="77777777"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Miernikiem zmiany cen materiałów i kosztów będzie kwartalny wskaźnik cen towarów i usług konsumpcyjnych ogółem, ogłaszany w komunikacie Prezesa Głównego Urzędu Statystycznego </w:t>
      </w:r>
      <w:r w:rsidRPr="00064E3D">
        <w:rPr>
          <w:rFonts w:ascii="Arial" w:eastAsia="Times New Roman" w:hAnsi="Arial" w:cs="Arial"/>
          <w:sz w:val="20"/>
          <w:szCs w:val="20"/>
          <w:lang w:eastAsia="pl-PL"/>
        </w:rPr>
        <w:br/>
        <w:t>w Dzienniku Urzędowym Rzeczypospolitej Polskiej „Monitor Polski” w terminie do 20 dnia pierwszego miesiąca każdego kwartału, za poprzedni kwartał kalendarzowy.</w:t>
      </w:r>
    </w:p>
    <w:p w14:paraId="47CED61A" w14:textId="77777777"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Waloryzacja wynagrodzenia w oparciu o wskaźnik podany w lit. a), może nastąpić na wniosek każdej ze stron umowy, złożony w formie pisemnej, nie wcześniej niż po upływie jednego pełnego kwartału następującego po kwartale, w którym zawarto umowę.</w:t>
      </w:r>
    </w:p>
    <w:p w14:paraId="64F884A0" w14:textId="77777777"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Waloryzacja wynagrodzenia Wykonawcy będzie dotyczyła tylko niezrealizowanego zakresu umowy.</w:t>
      </w:r>
    </w:p>
    <w:p w14:paraId="2D04DE85" w14:textId="77777777"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Strony mogą wnioskować o zmianę wysokości wynagrodzenia Wykonawcy za niezrealizowany zakres umowy w przypadku, gdy zmiana kwartalnego wskaźnika cen towarów i usług konsumpcyjnych ogółem, ogłaszanego w komunikacie Prezesa Głównego Urzędu Statystycznego za poprzedni kwartał kalendarzowy, wyniesie więcej niż 3,6 %. </w:t>
      </w:r>
    </w:p>
    <w:p w14:paraId="2ED9597A" w14:textId="77777777"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Waloryzacja może być dokonana jednokrotnie w czasie obowiązywania umowy.</w:t>
      </w:r>
    </w:p>
    <w:p w14:paraId="634A69E5" w14:textId="0364BF3C"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 xml:space="preserve">Maksymalna wartość zmiany wynagrodzenia w efekcie zastosowania postanowień dotyczących waloryzacji, nie może przekroczyć 20% wysokości wynagrodzenia Wykonawcy brutto, o którym mowa w § </w:t>
      </w:r>
      <w:r w:rsidR="00540452">
        <w:rPr>
          <w:rFonts w:ascii="Arial" w:eastAsia="Times New Roman" w:hAnsi="Arial" w:cs="Arial"/>
          <w:sz w:val="20"/>
          <w:szCs w:val="20"/>
          <w:lang w:eastAsia="pl-PL"/>
        </w:rPr>
        <w:t>3</w:t>
      </w:r>
      <w:r w:rsidRPr="00064E3D">
        <w:rPr>
          <w:rFonts w:ascii="Arial" w:eastAsia="Times New Roman" w:hAnsi="Arial" w:cs="Arial"/>
          <w:sz w:val="20"/>
          <w:szCs w:val="20"/>
          <w:lang w:eastAsia="pl-PL"/>
        </w:rPr>
        <w:t xml:space="preserve"> ust. 1 umowy. </w:t>
      </w:r>
    </w:p>
    <w:p w14:paraId="38CD6875" w14:textId="77777777"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Wniosek o waloryzację musi zawierać wnioskowaną wielkość procentową zmiany wynagrodzenia, wraz z uzasadnieniem, w jakim stopniu zmiana kwartalnego wskaźnika cen towarów i usług konsumpcyjnych ogółem wpłynęła na zwiększenie kosztów realizacji umowy.</w:t>
      </w:r>
    </w:p>
    <w:p w14:paraId="3B2D2A6B" w14:textId="77777777"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eastAsia="Times New Roman" w:hAnsi="Arial" w:cs="Arial"/>
          <w:sz w:val="20"/>
          <w:szCs w:val="20"/>
          <w:lang w:eastAsia="pl-PL"/>
        </w:rPr>
        <w:t>Warunkiem zmiany wynagrodzenia Wykonawcy będzie wykazanie, że zmiana ceny kosztów lub materiałów związanych z realizacją przedmiotu umowy, miała faktyczny wpływ na koszty wykonania przedmiotu umowy.</w:t>
      </w:r>
      <w:r w:rsidRPr="00064E3D">
        <w:rPr>
          <w:rFonts w:ascii="Arial" w:hAnsi="Arial" w:cs="Arial"/>
          <w:iCs/>
          <w:sz w:val="20"/>
          <w:szCs w:val="20"/>
        </w:rPr>
        <w:t xml:space="preserve"> </w:t>
      </w:r>
    </w:p>
    <w:p w14:paraId="212DCD76" w14:textId="3436A2CC" w:rsidR="00064E3D" w:rsidRPr="00064E3D" w:rsidRDefault="00064E3D" w:rsidP="000D3C7F">
      <w:pPr>
        <w:pStyle w:val="Akapitzlist"/>
        <w:numPr>
          <w:ilvl w:val="0"/>
          <w:numId w:val="23"/>
        </w:numPr>
        <w:spacing w:after="0" w:line="276" w:lineRule="auto"/>
        <w:ind w:left="709" w:hanging="283"/>
        <w:jc w:val="both"/>
        <w:rPr>
          <w:rFonts w:ascii="Arial" w:eastAsia="Times New Roman" w:hAnsi="Arial" w:cs="Arial"/>
          <w:sz w:val="20"/>
          <w:szCs w:val="20"/>
          <w:lang w:eastAsia="pl-PL"/>
        </w:rPr>
      </w:pPr>
      <w:r w:rsidRPr="00064E3D">
        <w:rPr>
          <w:rFonts w:ascii="Arial" w:hAnsi="Arial" w:cs="Arial"/>
          <w:iCs/>
          <w:sz w:val="20"/>
          <w:szCs w:val="20"/>
        </w:rPr>
        <w:lastRenderedPageBreak/>
        <w:t xml:space="preserve">Wykonawca, którego wynagrodzenie zostało zmienione zgodnie z ust. </w:t>
      </w:r>
      <w:r w:rsidR="00540452">
        <w:rPr>
          <w:rFonts w:ascii="Arial" w:hAnsi="Arial" w:cs="Arial"/>
          <w:iCs/>
          <w:sz w:val="20"/>
          <w:szCs w:val="20"/>
        </w:rPr>
        <w:t>9</w:t>
      </w:r>
      <w:r w:rsidRPr="00064E3D">
        <w:rPr>
          <w:rFonts w:ascii="Arial" w:hAnsi="Arial" w:cs="Arial"/>
          <w:iCs/>
          <w:sz w:val="20"/>
          <w:szCs w:val="20"/>
        </w:rPr>
        <w:t>, zobowiązany jest, w terminie do 30 dni od daty dokonania zmiany wysokości wynagrodzenia, do zmiany wynagrodzenia przysługującego podwykonawcy, z którym zawarł umowę, w zakresie odpowiadającym zmianom cen materiałów lub kosztów dotyczących zobowiązania podwykonawcy.</w:t>
      </w:r>
    </w:p>
    <w:p w14:paraId="53805890" w14:textId="3D24C2C8"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Rozliczenie pomiędzy Stronami za wykonane </w:t>
      </w:r>
      <w:r w:rsidR="00540452">
        <w:rPr>
          <w:rFonts w:ascii="Arial" w:hAnsi="Arial" w:cs="Arial"/>
          <w:sz w:val="20"/>
          <w:szCs w:val="20"/>
        </w:rPr>
        <w:t>usługi</w:t>
      </w:r>
      <w:r w:rsidRPr="002664F5">
        <w:rPr>
          <w:rFonts w:ascii="Arial" w:hAnsi="Arial" w:cs="Arial"/>
          <w:sz w:val="20"/>
          <w:szCs w:val="20"/>
        </w:rPr>
        <w:t xml:space="preserve"> nastąpi po dokonaniu ich odbioru, na podstawie prawidłowo wystawionej przez Wykonawcę faktury i zatwierdzonej przez Zamawiającego.  </w:t>
      </w:r>
    </w:p>
    <w:p w14:paraId="7DD25CA2" w14:textId="5C89F4FA" w:rsidR="005814B4" w:rsidRPr="00983949" w:rsidRDefault="005814B4" w:rsidP="003C1FDF">
      <w:pPr>
        <w:numPr>
          <w:ilvl w:val="0"/>
          <w:numId w:val="2"/>
        </w:numPr>
        <w:spacing w:after="0" w:line="288" w:lineRule="auto"/>
        <w:ind w:right="-6"/>
        <w:jc w:val="both"/>
        <w:rPr>
          <w:rFonts w:ascii="Arial" w:hAnsi="Arial" w:cs="Arial"/>
          <w:sz w:val="20"/>
          <w:szCs w:val="20"/>
        </w:rPr>
      </w:pPr>
      <w:r w:rsidRPr="00983949">
        <w:rPr>
          <w:rFonts w:ascii="Arial" w:hAnsi="Arial" w:cs="Arial"/>
          <w:sz w:val="20"/>
          <w:szCs w:val="20"/>
        </w:rPr>
        <w:t xml:space="preserve">Rozliczenie wynagrodzenia, o którym mowa w ust. 1, </w:t>
      </w:r>
      <w:r w:rsidRPr="00064E3D">
        <w:rPr>
          <w:rFonts w:ascii="Arial" w:hAnsi="Arial" w:cs="Arial"/>
          <w:sz w:val="20"/>
          <w:szCs w:val="20"/>
        </w:rPr>
        <w:t xml:space="preserve">nastąpi w </w:t>
      </w:r>
      <w:r w:rsidR="00013DA3" w:rsidRPr="00064E3D">
        <w:rPr>
          <w:rFonts w:ascii="Arial" w:hAnsi="Arial" w:cs="Arial"/>
          <w:sz w:val="20"/>
          <w:szCs w:val="20"/>
        </w:rPr>
        <w:t>jednej transzy</w:t>
      </w:r>
      <w:r w:rsidRPr="00064E3D">
        <w:rPr>
          <w:rFonts w:ascii="Arial" w:hAnsi="Arial" w:cs="Arial"/>
          <w:sz w:val="20"/>
          <w:szCs w:val="20"/>
        </w:rPr>
        <w:t>.</w:t>
      </w:r>
      <w:r w:rsidRPr="00983949">
        <w:rPr>
          <w:rFonts w:ascii="Arial" w:hAnsi="Arial" w:cs="Arial"/>
          <w:sz w:val="20"/>
          <w:szCs w:val="20"/>
        </w:rPr>
        <w:t xml:space="preserve"> </w:t>
      </w:r>
    </w:p>
    <w:p w14:paraId="0A38A845" w14:textId="2EB28F2E" w:rsidR="005814B4" w:rsidRPr="00983949" w:rsidRDefault="00013DA3" w:rsidP="003C1FDF">
      <w:pPr>
        <w:pStyle w:val="Akapitzlist"/>
        <w:numPr>
          <w:ilvl w:val="0"/>
          <w:numId w:val="2"/>
        </w:numPr>
        <w:spacing w:after="0" w:line="288" w:lineRule="auto"/>
        <w:ind w:right="-6"/>
        <w:jc w:val="both"/>
        <w:rPr>
          <w:rFonts w:ascii="Arial" w:hAnsi="Arial" w:cs="Arial"/>
          <w:sz w:val="20"/>
          <w:szCs w:val="20"/>
        </w:rPr>
      </w:pPr>
      <w:r>
        <w:rPr>
          <w:rFonts w:ascii="Arial" w:hAnsi="Arial" w:cs="Arial"/>
          <w:sz w:val="20"/>
          <w:szCs w:val="20"/>
        </w:rPr>
        <w:t>P</w:t>
      </w:r>
      <w:r w:rsidR="005814B4" w:rsidRPr="00983949">
        <w:rPr>
          <w:rFonts w:ascii="Arial" w:hAnsi="Arial" w:cs="Arial"/>
          <w:sz w:val="20"/>
          <w:szCs w:val="20"/>
        </w:rPr>
        <w:t>odstaw</w:t>
      </w:r>
      <w:r>
        <w:rPr>
          <w:rFonts w:ascii="Arial" w:hAnsi="Arial" w:cs="Arial"/>
          <w:sz w:val="20"/>
          <w:szCs w:val="20"/>
        </w:rPr>
        <w:t>ą</w:t>
      </w:r>
      <w:r w:rsidR="005814B4" w:rsidRPr="00983949">
        <w:rPr>
          <w:rFonts w:ascii="Arial" w:hAnsi="Arial" w:cs="Arial"/>
          <w:sz w:val="20"/>
          <w:szCs w:val="20"/>
        </w:rPr>
        <w:t xml:space="preserve"> wystawienia faktury stanowić będzie spisany bez zastrzeżeń protokół </w:t>
      </w:r>
      <w:r w:rsidR="0056540E">
        <w:rPr>
          <w:rFonts w:ascii="Arial" w:hAnsi="Arial" w:cs="Arial"/>
          <w:sz w:val="20"/>
          <w:szCs w:val="20"/>
        </w:rPr>
        <w:t xml:space="preserve">końcowego </w:t>
      </w:r>
      <w:r w:rsidR="005814B4" w:rsidRPr="00983949">
        <w:rPr>
          <w:rFonts w:ascii="Arial" w:hAnsi="Arial" w:cs="Arial"/>
          <w:sz w:val="20"/>
          <w:szCs w:val="20"/>
        </w:rPr>
        <w:t xml:space="preserve">odbioru </w:t>
      </w:r>
      <w:r w:rsidR="00EC0383">
        <w:rPr>
          <w:rFonts w:ascii="Arial" w:hAnsi="Arial" w:cs="Arial"/>
          <w:sz w:val="20"/>
          <w:szCs w:val="20"/>
        </w:rPr>
        <w:t>przedmiotu umowy</w:t>
      </w:r>
      <w:r w:rsidR="005814B4" w:rsidRPr="00983949">
        <w:rPr>
          <w:rFonts w:ascii="Arial" w:hAnsi="Arial" w:cs="Arial"/>
          <w:sz w:val="20"/>
          <w:szCs w:val="20"/>
        </w:rPr>
        <w:t>, potwierdzony przez przedstawicieli Zamawiającego</w:t>
      </w:r>
      <w:r w:rsidR="005814B4">
        <w:rPr>
          <w:rFonts w:ascii="Arial" w:hAnsi="Arial" w:cs="Arial"/>
          <w:sz w:val="20"/>
          <w:szCs w:val="20"/>
        </w:rPr>
        <w:t xml:space="preserve"> </w:t>
      </w:r>
      <w:r w:rsidR="00EC0383">
        <w:rPr>
          <w:rFonts w:ascii="Arial" w:hAnsi="Arial" w:cs="Arial"/>
          <w:sz w:val="20"/>
          <w:szCs w:val="20"/>
        </w:rPr>
        <w:t>i Wykonawcy</w:t>
      </w:r>
      <w:r w:rsidR="005814B4" w:rsidRPr="00983949">
        <w:rPr>
          <w:rFonts w:ascii="Arial" w:hAnsi="Arial" w:cs="Arial"/>
          <w:sz w:val="20"/>
          <w:szCs w:val="20"/>
        </w:rPr>
        <w:t xml:space="preserve">. </w:t>
      </w:r>
    </w:p>
    <w:p w14:paraId="3A9C0475" w14:textId="1FCEA502"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Płatność będzie dokonywana przelewem na wskazany przez Wykonawcę rachunek bankowy, </w:t>
      </w:r>
      <w:r w:rsidRPr="002664F5">
        <w:rPr>
          <w:rFonts w:ascii="Arial" w:hAnsi="Arial" w:cs="Arial"/>
          <w:sz w:val="20"/>
          <w:szCs w:val="20"/>
        </w:rPr>
        <w:br/>
        <w:t xml:space="preserve">w terminie 30 dni od daty wpływu prawidłowo wystawionej faktury wraz z zatwierdzonym protokołem odbioru </w:t>
      </w:r>
      <w:r w:rsidR="00EC0383">
        <w:rPr>
          <w:rFonts w:ascii="Arial" w:hAnsi="Arial" w:cs="Arial"/>
          <w:sz w:val="20"/>
          <w:szCs w:val="20"/>
        </w:rPr>
        <w:t>końcowego</w:t>
      </w:r>
      <w:r w:rsidRPr="002664F5">
        <w:rPr>
          <w:rFonts w:ascii="Arial" w:hAnsi="Arial" w:cs="Arial"/>
          <w:sz w:val="20"/>
          <w:szCs w:val="20"/>
        </w:rPr>
        <w:t xml:space="preserve">. Za termin zapłaty uznaje się dzień złożenia polecenia przelewu w banku Zamawiającego. </w:t>
      </w:r>
    </w:p>
    <w:p w14:paraId="0E63C87C" w14:textId="77777777" w:rsidR="005814B4" w:rsidRPr="002664F5" w:rsidRDefault="005814B4" w:rsidP="003C1FDF">
      <w:pPr>
        <w:numPr>
          <w:ilvl w:val="0"/>
          <w:numId w:val="2"/>
        </w:numPr>
        <w:spacing w:after="0" w:line="288" w:lineRule="auto"/>
        <w:ind w:right="-6"/>
        <w:jc w:val="both"/>
        <w:rPr>
          <w:rFonts w:ascii="Arial" w:hAnsi="Arial" w:cs="Arial"/>
          <w:sz w:val="20"/>
          <w:szCs w:val="20"/>
        </w:rPr>
      </w:pPr>
      <w:r w:rsidRPr="002664F5">
        <w:rPr>
          <w:rFonts w:ascii="Arial" w:hAnsi="Arial" w:cs="Arial"/>
          <w:sz w:val="20"/>
          <w:szCs w:val="20"/>
        </w:rPr>
        <w:t xml:space="preserve">Za nieterminowe płatności faktur, Wykonawca ma prawo naliczyć odsetki ustawowe. </w:t>
      </w:r>
    </w:p>
    <w:p w14:paraId="51C73BA4" w14:textId="752EAA82" w:rsidR="005814B4" w:rsidRPr="00076B63" w:rsidRDefault="005814B4" w:rsidP="003C1FDF">
      <w:pPr>
        <w:numPr>
          <w:ilvl w:val="0"/>
          <w:numId w:val="2"/>
        </w:numPr>
        <w:spacing w:after="0" w:line="288" w:lineRule="auto"/>
        <w:ind w:right="-6"/>
        <w:jc w:val="both"/>
        <w:rPr>
          <w:rFonts w:ascii="Arial" w:hAnsi="Arial" w:cs="Arial"/>
          <w:sz w:val="20"/>
          <w:szCs w:val="20"/>
        </w:rPr>
      </w:pPr>
      <w:r w:rsidRPr="00076B63">
        <w:rPr>
          <w:rFonts w:ascii="Arial" w:hAnsi="Arial" w:cs="Arial"/>
          <w:sz w:val="20"/>
          <w:szCs w:val="20"/>
        </w:rPr>
        <w:t>Do faktur</w:t>
      </w:r>
      <w:r w:rsidR="004E4B30" w:rsidRPr="00076B63">
        <w:rPr>
          <w:rFonts w:ascii="Arial" w:hAnsi="Arial" w:cs="Arial"/>
          <w:sz w:val="20"/>
          <w:szCs w:val="20"/>
        </w:rPr>
        <w:t xml:space="preserve">y </w:t>
      </w:r>
      <w:r w:rsidRPr="00076B63">
        <w:rPr>
          <w:rFonts w:ascii="Arial" w:hAnsi="Arial" w:cs="Arial"/>
          <w:sz w:val="20"/>
          <w:szCs w:val="20"/>
        </w:rPr>
        <w:t xml:space="preserve">końcowej wystawionej przez Wykonawcę załączone </w:t>
      </w:r>
      <w:r w:rsidR="004E4B30" w:rsidRPr="00076B63">
        <w:rPr>
          <w:rFonts w:ascii="Arial" w:hAnsi="Arial" w:cs="Arial"/>
          <w:sz w:val="20"/>
          <w:szCs w:val="20"/>
        </w:rPr>
        <w:t>będą</w:t>
      </w:r>
      <w:r w:rsidRPr="00076B63">
        <w:rPr>
          <w:rFonts w:ascii="Arial" w:hAnsi="Arial" w:cs="Arial"/>
          <w:sz w:val="20"/>
          <w:szCs w:val="20"/>
        </w:rPr>
        <w:t xml:space="preserve"> dowod</w:t>
      </w:r>
      <w:r w:rsidR="004E4B30" w:rsidRPr="00076B63">
        <w:rPr>
          <w:rFonts w:ascii="Arial" w:hAnsi="Arial" w:cs="Arial"/>
          <w:sz w:val="20"/>
          <w:szCs w:val="20"/>
        </w:rPr>
        <w:t>y</w:t>
      </w:r>
      <w:r w:rsidRPr="00076B63">
        <w:rPr>
          <w:rFonts w:ascii="Arial" w:hAnsi="Arial" w:cs="Arial"/>
          <w:sz w:val="20"/>
          <w:szCs w:val="20"/>
        </w:rPr>
        <w:t xml:space="preserve">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7C16A3F8"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Wykonawca nie może przenieść na osoby trzecie wierzytelności przysługującej mu od Zamawiającego bez jego pisemnej zgody.</w:t>
      </w:r>
    </w:p>
    <w:p w14:paraId="0B9D5AEE" w14:textId="77777777" w:rsidR="00E42C45" w:rsidRPr="00076B63" w:rsidRDefault="00E42C45" w:rsidP="00E42C45">
      <w:pPr>
        <w:pStyle w:val="Akapitzlist"/>
        <w:numPr>
          <w:ilvl w:val="0"/>
          <w:numId w:val="2"/>
        </w:numPr>
        <w:jc w:val="both"/>
        <w:rPr>
          <w:rFonts w:ascii="Arial" w:hAnsi="Arial" w:cs="Arial"/>
          <w:sz w:val="20"/>
          <w:szCs w:val="20"/>
        </w:rPr>
      </w:pPr>
      <w:r w:rsidRPr="00076B63">
        <w:rPr>
          <w:rFonts w:ascii="Arial" w:hAnsi="Arial" w:cs="Arial"/>
          <w:sz w:val="20"/>
          <w:szCs w:val="20"/>
        </w:rPr>
        <w:t>Zapłata wynagrodzenia będzie dokonywana z użyciem mechanizmu podzielonej płatności (split payment).</w:t>
      </w:r>
    </w:p>
    <w:p w14:paraId="6E523732"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Zamawiający oświadcza, że zezwala na przesyłanie drogą elektroniczną faktury wystawianej w formie elektronicznej (faktura elektroniczna) przez Wykonawcę zgodnie z obowiązującymi przepisami ustawy z 11 marca 2004 r. o podatku od towarów i usług w formacie PDF  w związku z realizacją niniejszej Umowy. </w:t>
      </w:r>
    </w:p>
    <w:p w14:paraId="631C75FE" w14:textId="424C8E5F"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Wykonawca uprawniony jest do przesyłania Zamawiającemu wystawionej przez siebie faktury elektronicznych wraz z dołączonymi do nich załącznikami w postaci jednolitego pliku PDF na adres mailowy Zamawiającego: </w:t>
      </w:r>
      <w:hyperlink r:id="rId8" w:history="1">
        <w:r w:rsidRPr="00076B63">
          <w:rPr>
            <w:rStyle w:val="Hipercze"/>
            <w:rFonts w:ascii="Arial" w:hAnsi="Arial" w:cs="Arial"/>
            <w:sz w:val="20"/>
            <w:szCs w:val="20"/>
          </w:rPr>
          <w:t>gmina@osiekjasielski.pl</w:t>
        </w:r>
      </w:hyperlink>
    </w:p>
    <w:p w14:paraId="55E782CA" w14:textId="38D66B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Przesłanie przez Wykonawcę faktury wystawionej w formie elektronicznej na inny adres niż wskazany w ust. </w:t>
      </w:r>
      <w:r>
        <w:rPr>
          <w:rFonts w:ascii="Arial" w:hAnsi="Arial" w:cs="Arial"/>
          <w:sz w:val="20"/>
          <w:szCs w:val="20"/>
        </w:rPr>
        <w:t>1</w:t>
      </w:r>
      <w:r w:rsidR="00540452">
        <w:rPr>
          <w:rFonts w:ascii="Arial" w:hAnsi="Arial" w:cs="Arial"/>
          <w:sz w:val="20"/>
          <w:szCs w:val="20"/>
        </w:rPr>
        <w:t>9</w:t>
      </w:r>
      <w:r w:rsidRPr="00076B63">
        <w:rPr>
          <w:rFonts w:ascii="Arial" w:hAnsi="Arial" w:cs="Arial"/>
          <w:sz w:val="20"/>
          <w:szCs w:val="20"/>
        </w:rPr>
        <w:t xml:space="preserve"> powyżej będzie traktowane jako niedostarczenie korespondencji do Zamawiającego.</w:t>
      </w:r>
    </w:p>
    <w:p w14:paraId="2D916057"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w:t>
      </w:r>
    </w:p>
    <w:p w14:paraId="3D29C518"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Do transakcji udokumentowanych fakturą elektroniczną, nie będą wystawiane faktury w innej formie. Faktury elektroniczne nie będą przesyłane dodatkowo w formie papierowej.</w:t>
      </w:r>
    </w:p>
    <w:p w14:paraId="067AFB3F" w14:textId="420D024D"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Za datę otrzymania faktury elektronicznej przez Zamawiającego, uważa się datę wpływu tej faktury na skrzynkę poczty elektronicznej Zamawiającego, o której mowa w ust. 1</w:t>
      </w:r>
      <w:r w:rsidR="00540452">
        <w:rPr>
          <w:rFonts w:ascii="Arial" w:hAnsi="Arial" w:cs="Arial"/>
          <w:sz w:val="20"/>
          <w:szCs w:val="20"/>
        </w:rPr>
        <w:t>9</w:t>
      </w:r>
      <w:r w:rsidRPr="00076B63">
        <w:rPr>
          <w:rFonts w:ascii="Arial" w:hAnsi="Arial" w:cs="Arial"/>
          <w:sz w:val="20"/>
          <w:szCs w:val="20"/>
        </w:rPr>
        <w:t>.</w:t>
      </w:r>
    </w:p>
    <w:p w14:paraId="370544FA" w14:textId="77777777" w:rsidR="00076B63" w:rsidRPr="00076B63" w:rsidRDefault="00076B63" w:rsidP="00076B63">
      <w:pPr>
        <w:pStyle w:val="Akapitzlist"/>
        <w:numPr>
          <w:ilvl w:val="0"/>
          <w:numId w:val="2"/>
        </w:numPr>
        <w:jc w:val="both"/>
        <w:rPr>
          <w:rFonts w:ascii="Arial" w:hAnsi="Arial" w:cs="Arial"/>
          <w:sz w:val="20"/>
          <w:szCs w:val="20"/>
        </w:rPr>
      </w:pPr>
      <w:r w:rsidRPr="00076B63">
        <w:rPr>
          <w:rFonts w:ascii="Arial" w:hAnsi="Arial" w:cs="Arial"/>
          <w:sz w:val="20"/>
          <w:szCs w:val="20"/>
        </w:rPr>
        <w:t xml:space="preserve">Niniejsza umowa nie wyklucza możliwości wystawienia i przesłania przez Wykonawcę faktur w formie papierowej. </w:t>
      </w:r>
    </w:p>
    <w:p w14:paraId="3F5300CB" w14:textId="77777777" w:rsidR="00076B63" w:rsidRPr="004E2D1F" w:rsidRDefault="00076B63" w:rsidP="00076B63">
      <w:pPr>
        <w:pStyle w:val="Akapitzlist"/>
        <w:ind w:left="360"/>
        <w:jc w:val="both"/>
        <w:rPr>
          <w:rFonts w:ascii="Arial" w:hAnsi="Arial" w:cs="Arial"/>
          <w:sz w:val="20"/>
          <w:szCs w:val="20"/>
        </w:rPr>
      </w:pPr>
    </w:p>
    <w:p w14:paraId="0743E28D" w14:textId="0B28BBEE" w:rsidR="004419BC" w:rsidRPr="00800A96" w:rsidRDefault="004419BC" w:rsidP="00800A96">
      <w:pPr>
        <w:spacing w:after="0" w:line="300" w:lineRule="auto"/>
        <w:jc w:val="center"/>
        <w:rPr>
          <w:rFonts w:ascii="Arial" w:hAnsi="Arial" w:cs="Arial"/>
          <w:b/>
          <w:bCs/>
          <w:sz w:val="20"/>
          <w:szCs w:val="20"/>
        </w:rPr>
      </w:pPr>
      <w:r w:rsidRPr="00800A96">
        <w:rPr>
          <w:rFonts w:ascii="Arial" w:hAnsi="Arial" w:cs="Arial"/>
          <w:b/>
          <w:bCs/>
          <w:sz w:val="20"/>
          <w:szCs w:val="20"/>
        </w:rPr>
        <w:t>§ 4</w:t>
      </w:r>
    </w:p>
    <w:p w14:paraId="55470FC2" w14:textId="7E25B2A8" w:rsidR="004E5106" w:rsidRDefault="004E5106" w:rsidP="00800A96">
      <w:pPr>
        <w:spacing w:after="0" w:line="300" w:lineRule="auto"/>
        <w:jc w:val="center"/>
        <w:rPr>
          <w:rFonts w:ascii="Arial" w:hAnsi="Arial" w:cs="Arial"/>
          <w:b/>
          <w:bCs/>
          <w:sz w:val="20"/>
          <w:szCs w:val="20"/>
        </w:rPr>
      </w:pPr>
      <w:r w:rsidRPr="00800A96">
        <w:rPr>
          <w:rFonts w:ascii="Arial" w:hAnsi="Arial" w:cs="Arial"/>
          <w:b/>
          <w:bCs/>
          <w:sz w:val="20"/>
          <w:szCs w:val="20"/>
        </w:rPr>
        <w:t>Obowiązki stron</w:t>
      </w:r>
    </w:p>
    <w:p w14:paraId="38B7489F" w14:textId="116D9B93" w:rsidR="00822612" w:rsidRPr="00800A96" w:rsidRDefault="00822612" w:rsidP="00800A96">
      <w:pPr>
        <w:spacing w:after="0" w:line="300" w:lineRule="auto"/>
        <w:jc w:val="center"/>
        <w:rPr>
          <w:rFonts w:ascii="Arial" w:hAnsi="Arial" w:cs="Arial"/>
          <w:b/>
          <w:bCs/>
          <w:sz w:val="20"/>
          <w:szCs w:val="20"/>
        </w:rPr>
      </w:pPr>
      <w:r>
        <w:rPr>
          <w:rFonts w:ascii="Arial" w:hAnsi="Arial" w:cs="Arial"/>
          <w:b/>
          <w:bCs/>
          <w:sz w:val="20"/>
          <w:szCs w:val="20"/>
        </w:rPr>
        <w:t>Obowiązki zamawiającego</w:t>
      </w:r>
    </w:p>
    <w:p w14:paraId="223465E9" w14:textId="7967956E" w:rsidR="004E5106" w:rsidRPr="00D97AA0" w:rsidRDefault="004E5106" w:rsidP="000D3C7F">
      <w:pPr>
        <w:pStyle w:val="Akapitzlist"/>
        <w:numPr>
          <w:ilvl w:val="0"/>
          <w:numId w:val="6"/>
        </w:numPr>
        <w:spacing w:after="0" w:line="300" w:lineRule="auto"/>
        <w:ind w:left="284" w:hanging="284"/>
        <w:jc w:val="both"/>
        <w:rPr>
          <w:rFonts w:ascii="Arial" w:hAnsi="Arial" w:cs="Arial"/>
          <w:sz w:val="20"/>
          <w:szCs w:val="20"/>
        </w:rPr>
      </w:pPr>
      <w:r w:rsidRPr="00D97AA0">
        <w:rPr>
          <w:rFonts w:ascii="Arial" w:hAnsi="Arial" w:cs="Arial"/>
          <w:sz w:val="20"/>
          <w:szCs w:val="20"/>
        </w:rPr>
        <w:t xml:space="preserve">Do </w:t>
      </w:r>
      <w:r w:rsidR="00AF7E0C" w:rsidRPr="00D97AA0">
        <w:rPr>
          <w:rFonts w:ascii="Arial" w:hAnsi="Arial" w:cs="Arial"/>
          <w:sz w:val="20"/>
          <w:szCs w:val="20"/>
        </w:rPr>
        <w:t>obowiązków</w:t>
      </w:r>
      <w:r w:rsidRPr="00D97AA0">
        <w:rPr>
          <w:rFonts w:ascii="Arial" w:hAnsi="Arial" w:cs="Arial"/>
          <w:sz w:val="20"/>
          <w:szCs w:val="20"/>
        </w:rPr>
        <w:t xml:space="preserve"> Zamawiającego </w:t>
      </w:r>
      <w:r w:rsidR="00AF7E0C" w:rsidRPr="00D97AA0">
        <w:rPr>
          <w:rFonts w:ascii="Arial" w:hAnsi="Arial" w:cs="Arial"/>
          <w:sz w:val="20"/>
          <w:szCs w:val="20"/>
        </w:rPr>
        <w:t>należy</w:t>
      </w:r>
      <w:r w:rsidRPr="00D97AA0">
        <w:rPr>
          <w:rFonts w:ascii="Arial" w:hAnsi="Arial" w:cs="Arial"/>
          <w:sz w:val="20"/>
          <w:szCs w:val="20"/>
        </w:rPr>
        <w:t>:</w:t>
      </w:r>
    </w:p>
    <w:p w14:paraId="75F596D9" w14:textId="6614A7D6" w:rsidR="004E5106" w:rsidRPr="00822612" w:rsidRDefault="00822612" w:rsidP="000D3C7F">
      <w:pPr>
        <w:pStyle w:val="Akapitzlist"/>
        <w:numPr>
          <w:ilvl w:val="0"/>
          <w:numId w:val="4"/>
        </w:numPr>
        <w:spacing w:after="0" w:line="300" w:lineRule="auto"/>
        <w:jc w:val="both"/>
        <w:rPr>
          <w:rFonts w:ascii="Arial" w:hAnsi="Arial" w:cs="Arial"/>
          <w:sz w:val="20"/>
          <w:szCs w:val="20"/>
        </w:rPr>
      </w:pPr>
      <w:r>
        <w:rPr>
          <w:rFonts w:ascii="Arial" w:hAnsi="Arial" w:cs="Arial"/>
          <w:sz w:val="20"/>
          <w:szCs w:val="20"/>
        </w:rPr>
        <w:t>P</w:t>
      </w:r>
      <w:r w:rsidR="004E5106" w:rsidRPr="00822612">
        <w:rPr>
          <w:rFonts w:ascii="Arial" w:hAnsi="Arial" w:cs="Arial"/>
          <w:sz w:val="20"/>
          <w:szCs w:val="20"/>
        </w:rPr>
        <w:t xml:space="preserve">rzekazanie </w:t>
      </w:r>
      <w:r w:rsidR="00BA3F6E" w:rsidRPr="00822612">
        <w:rPr>
          <w:rFonts w:ascii="Arial" w:hAnsi="Arial" w:cs="Arial"/>
          <w:sz w:val="20"/>
          <w:szCs w:val="20"/>
        </w:rPr>
        <w:t xml:space="preserve">dokumentacji </w:t>
      </w:r>
      <w:r w:rsidR="004419BC" w:rsidRPr="00822612">
        <w:rPr>
          <w:rFonts w:ascii="Arial" w:hAnsi="Arial" w:cs="Arial"/>
          <w:sz w:val="20"/>
          <w:szCs w:val="20"/>
        </w:rPr>
        <w:t>stanowiącej</w:t>
      </w:r>
      <w:r w:rsidR="00BA3F6E" w:rsidRPr="00822612">
        <w:rPr>
          <w:rFonts w:ascii="Arial" w:hAnsi="Arial" w:cs="Arial"/>
          <w:sz w:val="20"/>
          <w:szCs w:val="20"/>
        </w:rPr>
        <w:t xml:space="preserve"> podstawę wykonania </w:t>
      </w:r>
      <w:r w:rsidR="00E52B1A">
        <w:rPr>
          <w:rFonts w:ascii="Arial" w:hAnsi="Arial" w:cs="Arial"/>
          <w:sz w:val="20"/>
          <w:szCs w:val="20"/>
        </w:rPr>
        <w:t>przedmiotu umowy,</w:t>
      </w:r>
    </w:p>
    <w:p w14:paraId="468200DF" w14:textId="6E1CC256" w:rsidR="00822612" w:rsidRPr="00822612" w:rsidRDefault="00822612" w:rsidP="000D3C7F">
      <w:pPr>
        <w:pStyle w:val="Akapitzlist"/>
        <w:numPr>
          <w:ilvl w:val="0"/>
          <w:numId w:val="4"/>
        </w:numPr>
        <w:spacing w:after="0" w:line="288" w:lineRule="auto"/>
        <w:ind w:right="1760"/>
        <w:rPr>
          <w:rFonts w:ascii="Arial" w:hAnsi="Arial" w:cs="Arial"/>
          <w:sz w:val="20"/>
        </w:rPr>
      </w:pPr>
      <w:r>
        <w:rPr>
          <w:rFonts w:ascii="Arial" w:hAnsi="Arial" w:cs="Arial"/>
          <w:sz w:val="20"/>
        </w:rPr>
        <w:t>D</w:t>
      </w:r>
      <w:r w:rsidR="001E3A07">
        <w:rPr>
          <w:rFonts w:ascii="Arial" w:hAnsi="Arial" w:cs="Arial"/>
          <w:sz w:val="20"/>
        </w:rPr>
        <w:t xml:space="preserve">okonywanie odbiorów </w:t>
      </w:r>
      <w:r w:rsidR="00EC0383">
        <w:rPr>
          <w:rFonts w:ascii="Arial" w:hAnsi="Arial" w:cs="Arial"/>
          <w:sz w:val="20"/>
        </w:rPr>
        <w:t>przedmiotu umowy</w:t>
      </w:r>
      <w:r w:rsidR="001E3A07">
        <w:rPr>
          <w:rFonts w:ascii="Arial" w:hAnsi="Arial" w:cs="Arial"/>
          <w:sz w:val="20"/>
        </w:rPr>
        <w:t>;</w:t>
      </w:r>
    </w:p>
    <w:p w14:paraId="04683FAF" w14:textId="53D55CB1" w:rsidR="00822612" w:rsidRPr="006F4BE6" w:rsidRDefault="00822612" w:rsidP="000D3C7F">
      <w:pPr>
        <w:pStyle w:val="Akapitzlist"/>
        <w:numPr>
          <w:ilvl w:val="0"/>
          <w:numId w:val="4"/>
        </w:numPr>
        <w:tabs>
          <w:tab w:val="center" w:pos="484"/>
          <w:tab w:val="center" w:pos="3869"/>
        </w:tabs>
        <w:spacing w:after="0" w:line="288" w:lineRule="auto"/>
        <w:rPr>
          <w:rFonts w:ascii="Arial" w:hAnsi="Arial" w:cs="Arial"/>
          <w:sz w:val="20"/>
        </w:rPr>
      </w:pPr>
      <w:r>
        <w:rPr>
          <w:rFonts w:ascii="Arial" w:hAnsi="Arial" w:cs="Arial"/>
          <w:sz w:val="20"/>
        </w:rPr>
        <w:t>Z</w:t>
      </w:r>
      <w:r w:rsidRPr="006F4BE6">
        <w:rPr>
          <w:rFonts w:ascii="Arial" w:hAnsi="Arial" w:cs="Arial"/>
          <w:sz w:val="20"/>
        </w:rPr>
        <w:t xml:space="preserve">apłata Wykonawcy wynagrodzenia na zasadach opisanych w § </w:t>
      </w:r>
      <w:r w:rsidR="00DB0176">
        <w:rPr>
          <w:rFonts w:ascii="Arial" w:hAnsi="Arial" w:cs="Arial"/>
          <w:sz w:val="20"/>
        </w:rPr>
        <w:t>3</w:t>
      </w:r>
      <w:r w:rsidRPr="006F4BE6">
        <w:rPr>
          <w:rFonts w:ascii="Arial" w:hAnsi="Arial" w:cs="Arial"/>
          <w:sz w:val="20"/>
        </w:rPr>
        <w:t xml:space="preserve"> umowy</w:t>
      </w:r>
      <w:r w:rsidR="001E3A07">
        <w:rPr>
          <w:rFonts w:ascii="Arial" w:hAnsi="Arial" w:cs="Arial"/>
          <w:sz w:val="20"/>
        </w:rPr>
        <w:t>;</w:t>
      </w:r>
    </w:p>
    <w:p w14:paraId="2E5FD9CB" w14:textId="60586071" w:rsidR="00822612" w:rsidRPr="00822612" w:rsidRDefault="00822612" w:rsidP="000D3C7F">
      <w:pPr>
        <w:pStyle w:val="Akapitzlist"/>
        <w:numPr>
          <w:ilvl w:val="0"/>
          <w:numId w:val="4"/>
        </w:numPr>
        <w:spacing w:after="0" w:line="288" w:lineRule="auto"/>
        <w:ind w:right="87"/>
        <w:jc w:val="both"/>
        <w:rPr>
          <w:rFonts w:ascii="Arial" w:hAnsi="Arial" w:cs="Arial"/>
          <w:sz w:val="20"/>
        </w:rPr>
      </w:pPr>
      <w:r w:rsidRPr="00822612">
        <w:rPr>
          <w:rFonts w:ascii="Arial" w:hAnsi="Arial" w:cs="Arial"/>
          <w:sz w:val="20"/>
        </w:rPr>
        <w:lastRenderedPageBreak/>
        <w:t xml:space="preserve">Osoby odpowiedzialne za kontakty dla celów realizacji przedmiotu umowy Zamawiający wskazuje </w:t>
      </w:r>
      <w:r w:rsidRPr="00F63995">
        <w:rPr>
          <w:rFonts w:ascii="Arial" w:hAnsi="Arial" w:cs="Arial"/>
          <w:sz w:val="20"/>
        </w:rPr>
        <w:t xml:space="preserve">w </w:t>
      </w:r>
      <w:r w:rsidR="006B2F21" w:rsidRPr="00F63995">
        <w:rPr>
          <w:rFonts w:ascii="Arial" w:hAnsi="Arial" w:cs="Arial"/>
          <w:sz w:val="20"/>
        </w:rPr>
        <w:t xml:space="preserve">§ </w:t>
      </w:r>
      <w:r w:rsidR="00F63995" w:rsidRPr="00F63995">
        <w:rPr>
          <w:rFonts w:ascii="Arial" w:hAnsi="Arial" w:cs="Arial"/>
          <w:sz w:val="20"/>
        </w:rPr>
        <w:t>9</w:t>
      </w:r>
      <w:r w:rsidRPr="00F63995">
        <w:rPr>
          <w:rFonts w:ascii="Arial" w:hAnsi="Arial" w:cs="Arial"/>
          <w:sz w:val="20"/>
        </w:rPr>
        <w:t xml:space="preserve"> ust. 1</w:t>
      </w:r>
      <w:r w:rsidRPr="00822612">
        <w:rPr>
          <w:rFonts w:ascii="Arial" w:hAnsi="Arial" w:cs="Arial"/>
          <w:sz w:val="20"/>
        </w:rPr>
        <w:t xml:space="preserve"> niniejszej umowy. Zmiana osób, o których mowa powyżej przedstawiona każdorazowo na piśmie przez Zamawiającego jest wiążąca dla Stron umowy</w:t>
      </w:r>
      <w:r w:rsidR="001E3A07">
        <w:rPr>
          <w:rFonts w:ascii="Arial" w:hAnsi="Arial" w:cs="Arial"/>
          <w:sz w:val="20"/>
        </w:rPr>
        <w:t>;</w:t>
      </w:r>
      <w:r w:rsidRPr="00822612">
        <w:rPr>
          <w:rFonts w:ascii="Arial" w:hAnsi="Arial" w:cs="Arial"/>
          <w:sz w:val="20"/>
        </w:rPr>
        <w:t xml:space="preserve"> </w:t>
      </w:r>
    </w:p>
    <w:p w14:paraId="2E330395" w14:textId="4D08992F" w:rsidR="00822612" w:rsidRDefault="00822612" w:rsidP="000D3C7F">
      <w:pPr>
        <w:numPr>
          <w:ilvl w:val="0"/>
          <w:numId w:val="4"/>
        </w:numPr>
        <w:spacing w:after="0" w:line="288" w:lineRule="auto"/>
        <w:ind w:right="87"/>
        <w:jc w:val="both"/>
        <w:rPr>
          <w:rFonts w:ascii="Arial" w:hAnsi="Arial" w:cs="Arial"/>
          <w:sz w:val="20"/>
        </w:rPr>
      </w:pPr>
      <w:r w:rsidRPr="002664F5">
        <w:rPr>
          <w:rFonts w:ascii="Arial" w:hAnsi="Arial" w:cs="Arial"/>
          <w:sz w:val="20"/>
        </w:rPr>
        <w:t xml:space="preserve">Zamawiający udzieli Wykonawcy na jego żądanie pełnomocnictw niezbędnych do prawidłowej realizacji niniejszej umowy. </w:t>
      </w:r>
    </w:p>
    <w:p w14:paraId="1FC4ABCC" w14:textId="77777777" w:rsidR="00822612" w:rsidRDefault="00822612" w:rsidP="00822612">
      <w:pPr>
        <w:spacing w:after="0" w:line="288" w:lineRule="auto"/>
        <w:ind w:right="87"/>
        <w:jc w:val="center"/>
        <w:rPr>
          <w:rFonts w:ascii="Arial" w:hAnsi="Arial" w:cs="Arial"/>
          <w:b/>
          <w:sz w:val="20"/>
        </w:rPr>
      </w:pPr>
    </w:p>
    <w:p w14:paraId="4400DE6C" w14:textId="77777777" w:rsidR="00F51D6A" w:rsidRDefault="00F51D6A" w:rsidP="00822612">
      <w:pPr>
        <w:spacing w:after="0" w:line="288" w:lineRule="auto"/>
        <w:ind w:right="87"/>
        <w:jc w:val="center"/>
        <w:rPr>
          <w:rFonts w:ascii="Arial" w:hAnsi="Arial" w:cs="Arial"/>
          <w:b/>
          <w:sz w:val="20"/>
        </w:rPr>
      </w:pPr>
    </w:p>
    <w:p w14:paraId="761D45DD" w14:textId="3E38AFFF" w:rsidR="00822612" w:rsidRPr="00822612" w:rsidRDefault="00822612" w:rsidP="00822612">
      <w:pPr>
        <w:spacing w:after="0" w:line="288" w:lineRule="auto"/>
        <w:ind w:right="87"/>
        <w:jc w:val="center"/>
        <w:rPr>
          <w:rFonts w:ascii="Arial" w:hAnsi="Arial" w:cs="Arial"/>
          <w:b/>
          <w:sz w:val="20"/>
        </w:rPr>
      </w:pPr>
      <w:r w:rsidRPr="00822612">
        <w:rPr>
          <w:rFonts w:ascii="Arial" w:hAnsi="Arial" w:cs="Arial"/>
          <w:b/>
          <w:sz w:val="20"/>
        </w:rPr>
        <w:t>Obowiązki Wykonawcy</w:t>
      </w:r>
    </w:p>
    <w:p w14:paraId="6C12410F" w14:textId="21828E1F" w:rsidR="004E5106" w:rsidRPr="00822612" w:rsidRDefault="004E5106" w:rsidP="000D3C7F">
      <w:pPr>
        <w:pStyle w:val="Akapitzlist"/>
        <w:numPr>
          <w:ilvl w:val="0"/>
          <w:numId w:val="6"/>
        </w:numPr>
        <w:spacing w:after="0" w:line="300" w:lineRule="auto"/>
        <w:ind w:left="284" w:hanging="284"/>
        <w:jc w:val="both"/>
        <w:rPr>
          <w:rFonts w:ascii="Arial" w:hAnsi="Arial" w:cs="Arial"/>
          <w:sz w:val="20"/>
          <w:szCs w:val="20"/>
        </w:rPr>
      </w:pPr>
      <w:r w:rsidRPr="00822612">
        <w:rPr>
          <w:rFonts w:ascii="Arial" w:hAnsi="Arial" w:cs="Arial"/>
          <w:sz w:val="20"/>
          <w:szCs w:val="20"/>
        </w:rPr>
        <w:t xml:space="preserve">Do </w:t>
      </w:r>
      <w:r w:rsidR="00F86983" w:rsidRPr="00822612">
        <w:rPr>
          <w:rFonts w:ascii="Arial" w:hAnsi="Arial" w:cs="Arial"/>
          <w:sz w:val="20"/>
          <w:szCs w:val="20"/>
        </w:rPr>
        <w:t>obowiązków</w:t>
      </w:r>
      <w:r w:rsidRPr="00822612">
        <w:rPr>
          <w:rFonts w:ascii="Arial" w:hAnsi="Arial" w:cs="Arial"/>
          <w:sz w:val="20"/>
          <w:szCs w:val="20"/>
        </w:rPr>
        <w:t xml:space="preserve"> Wykonawcy </w:t>
      </w:r>
      <w:r w:rsidR="00DB6E57" w:rsidRPr="00822612">
        <w:rPr>
          <w:rFonts w:ascii="Arial" w:hAnsi="Arial" w:cs="Arial"/>
          <w:sz w:val="20"/>
          <w:szCs w:val="20"/>
        </w:rPr>
        <w:t>należy</w:t>
      </w:r>
      <w:r w:rsidRPr="00822612">
        <w:rPr>
          <w:rFonts w:ascii="Arial" w:hAnsi="Arial" w:cs="Arial"/>
          <w:sz w:val="20"/>
          <w:szCs w:val="20"/>
        </w:rPr>
        <w:t>:</w:t>
      </w:r>
    </w:p>
    <w:p w14:paraId="69329D8A" w14:textId="77777777" w:rsid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Wykonanie i oddanie przedmiotu umowy w uzgodnionych terminach zgodnie z zasadami i warunkami określonymi w niniejszej umowie, z należytą starannością, zgodnie ze współczesną wiedzą techniczną, jak również z zachowaniem obowiązujących przepisów w tym zakresie, norm i warunków technicznych;</w:t>
      </w:r>
    </w:p>
    <w:p w14:paraId="55D2B696"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Zapewnienie opracowania dokumentacji projektowej przez osoby posiadające odpowiednie uprawnienia budowlane do projektowania w odpowiedniej specjalności;</w:t>
      </w:r>
    </w:p>
    <w:p w14:paraId="0FB37136" w14:textId="3B8EB976"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Uzgodnienie zastosowanych w Projekcie budowlanym i Projektach wykonawczych materiałów i rozwiązań z Zamawiającym</w:t>
      </w:r>
      <w:r w:rsidR="006242A0">
        <w:rPr>
          <w:rFonts w:ascii="Arial" w:hAnsi="Arial" w:cs="Arial"/>
          <w:sz w:val="20"/>
          <w:szCs w:val="20"/>
        </w:rPr>
        <w:t>;</w:t>
      </w:r>
    </w:p>
    <w:p w14:paraId="720ADA7D"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Pełna dyspozycyjność w trakcie realizacji przedmiotu umowy;</w:t>
      </w:r>
    </w:p>
    <w:p w14:paraId="256CDE41"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Udział w spotkaniach roboczych organizowanych na etapie sporządzania dokumentacji projektowej, dotyczących realizacji przedmiotu umowy;</w:t>
      </w:r>
    </w:p>
    <w:p w14:paraId="5C972C5E" w14:textId="77777777" w:rsidR="0084393E" w:rsidRP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Informowanie na piśmie Zamawiającego o zaistnieniu sytuacji zagrażających przerwaniem prac lub niedotrzymaniem terminu realizacji;</w:t>
      </w:r>
    </w:p>
    <w:p w14:paraId="2E8DFA4D" w14:textId="0046134A" w:rsidR="0084393E" w:rsidRDefault="0084393E" w:rsidP="000D3C7F">
      <w:pPr>
        <w:pStyle w:val="Akapitzlist"/>
        <w:numPr>
          <w:ilvl w:val="0"/>
          <w:numId w:val="21"/>
        </w:numPr>
        <w:spacing w:after="0" w:line="276" w:lineRule="auto"/>
        <w:jc w:val="both"/>
        <w:rPr>
          <w:rFonts w:ascii="Arial" w:hAnsi="Arial" w:cs="Arial"/>
          <w:sz w:val="20"/>
          <w:szCs w:val="20"/>
        </w:rPr>
      </w:pPr>
      <w:r w:rsidRPr="0084393E">
        <w:rPr>
          <w:rFonts w:ascii="Arial" w:hAnsi="Arial" w:cs="Arial"/>
          <w:sz w:val="20"/>
          <w:szCs w:val="20"/>
        </w:rPr>
        <w:t>Pełna współpraca z Zamawiającym w zakresie udzielania niezbędnych informacji dotyczących opracowywanej dokumentacji projektowej. Wykonawca jest zobowiązany również w ramach niniejszej umowy do opracowania i przedkładania w terminach wskazanych przez Zamawiającego wszelkich oświadczeń i dokumentów, których wymagać będą ewentualne instytucje współfinansujące realizację niniejszego zamówienia</w:t>
      </w:r>
      <w:r w:rsidR="001D20E6">
        <w:rPr>
          <w:rFonts w:ascii="Arial" w:hAnsi="Arial" w:cs="Arial"/>
          <w:sz w:val="20"/>
          <w:szCs w:val="20"/>
        </w:rPr>
        <w:t>,</w:t>
      </w:r>
    </w:p>
    <w:p w14:paraId="17C1AAE3" w14:textId="57D0856E" w:rsidR="001D20E6" w:rsidRPr="0084393E" w:rsidRDefault="001D20E6" w:rsidP="000D3C7F">
      <w:pPr>
        <w:pStyle w:val="Akapitzlist"/>
        <w:numPr>
          <w:ilvl w:val="0"/>
          <w:numId w:val="21"/>
        </w:numPr>
        <w:spacing w:after="0" w:line="276" w:lineRule="auto"/>
        <w:jc w:val="both"/>
        <w:rPr>
          <w:rFonts w:ascii="Arial" w:hAnsi="Arial" w:cs="Arial"/>
          <w:sz w:val="20"/>
          <w:szCs w:val="20"/>
        </w:rPr>
      </w:pPr>
      <w:r>
        <w:rPr>
          <w:rFonts w:ascii="Arial" w:hAnsi="Arial" w:cs="Arial"/>
          <w:sz w:val="20"/>
          <w:szCs w:val="20"/>
        </w:rPr>
        <w:t>Wykonanie innych obowiązków wymienionych w Opisie Przedmiotu Zamówienia.</w:t>
      </w:r>
    </w:p>
    <w:p w14:paraId="37807C44" w14:textId="77777777" w:rsidR="0084393E" w:rsidRDefault="0084393E" w:rsidP="00800A96">
      <w:pPr>
        <w:pStyle w:val="Akapitzlist"/>
        <w:spacing w:after="0" w:line="300" w:lineRule="auto"/>
        <w:ind w:left="113"/>
        <w:jc w:val="center"/>
        <w:rPr>
          <w:rFonts w:ascii="Arial" w:hAnsi="Arial" w:cs="Arial"/>
          <w:sz w:val="20"/>
          <w:szCs w:val="20"/>
        </w:rPr>
      </w:pPr>
    </w:p>
    <w:p w14:paraId="3A4C6794" w14:textId="0D775EE7" w:rsidR="00535DC4" w:rsidRPr="00BA2A98" w:rsidRDefault="00535DC4" w:rsidP="00800A96">
      <w:pPr>
        <w:pStyle w:val="Akapitzlist"/>
        <w:spacing w:after="0" w:line="300" w:lineRule="auto"/>
        <w:ind w:left="113"/>
        <w:jc w:val="center"/>
        <w:rPr>
          <w:rFonts w:ascii="Arial" w:hAnsi="Arial" w:cs="Arial"/>
          <w:b/>
          <w:bCs/>
          <w:sz w:val="20"/>
          <w:szCs w:val="20"/>
        </w:rPr>
      </w:pPr>
      <w:r w:rsidRPr="00BA2A98">
        <w:rPr>
          <w:rFonts w:ascii="Arial" w:hAnsi="Arial" w:cs="Arial"/>
          <w:b/>
          <w:bCs/>
          <w:sz w:val="20"/>
          <w:szCs w:val="20"/>
        </w:rPr>
        <w:t xml:space="preserve">§ </w:t>
      </w:r>
      <w:r w:rsidR="00CC0C91" w:rsidRPr="00BA2A98">
        <w:rPr>
          <w:rFonts w:ascii="Arial" w:hAnsi="Arial" w:cs="Arial"/>
          <w:b/>
          <w:bCs/>
          <w:sz w:val="20"/>
          <w:szCs w:val="20"/>
        </w:rPr>
        <w:t>5</w:t>
      </w:r>
    </w:p>
    <w:p w14:paraId="1AF6F30F" w14:textId="411062CD" w:rsidR="004903F5" w:rsidRPr="00BA2A98" w:rsidRDefault="00AC2084" w:rsidP="00800A96">
      <w:pPr>
        <w:pStyle w:val="Akapitzlist"/>
        <w:spacing w:after="0" w:line="300" w:lineRule="auto"/>
        <w:ind w:left="113"/>
        <w:jc w:val="center"/>
        <w:rPr>
          <w:rFonts w:ascii="Arial" w:hAnsi="Arial" w:cs="Arial"/>
          <w:b/>
          <w:bCs/>
          <w:sz w:val="20"/>
          <w:szCs w:val="20"/>
        </w:rPr>
      </w:pPr>
      <w:r w:rsidRPr="00BA2A98">
        <w:rPr>
          <w:rFonts w:ascii="Arial" w:hAnsi="Arial" w:cs="Arial"/>
          <w:b/>
          <w:bCs/>
          <w:sz w:val="20"/>
          <w:szCs w:val="20"/>
        </w:rPr>
        <w:t>Wykonawstwo zastępcze</w:t>
      </w:r>
    </w:p>
    <w:p w14:paraId="475761BF" w14:textId="4CDED936" w:rsidR="0084393E" w:rsidRPr="0084393E" w:rsidRDefault="0084393E" w:rsidP="0084393E">
      <w:pPr>
        <w:spacing w:after="0" w:line="276" w:lineRule="auto"/>
        <w:jc w:val="both"/>
        <w:rPr>
          <w:rFonts w:ascii="Arial" w:hAnsi="Arial" w:cs="Arial"/>
          <w:sz w:val="20"/>
          <w:szCs w:val="20"/>
        </w:rPr>
      </w:pPr>
      <w:r w:rsidRPr="00BA2A98">
        <w:rPr>
          <w:rFonts w:ascii="Arial" w:hAnsi="Arial" w:cs="Arial"/>
          <w:sz w:val="20"/>
          <w:szCs w:val="20"/>
        </w:rPr>
        <w:t>W  przypadku  stwierdzenia  niewykonania  lub  niewykonywania  albo  nienależytego wykonania (wykonywania) prac wchodzących w zakres przedmiotu umowy, Zamawiający wyznaczy Wykonawcy termin na przystąpienie do wykonania  lub  wykonywania  albo  należytego  wykonania  lub  wykonywania tych prac. Po jego bezskutecznym upływie  Zamawiający  może  odstąpić  od  umowy  w  terminie,  o  którym  mowa  w  § 1</w:t>
      </w:r>
      <w:r w:rsidR="00BA2A98" w:rsidRPr="00BA2A98">
        <w:rPr>
          <w:rFonts w:ascii="Arial" w:hAnsi="Arial" w:cs="Arial"/>
          <w:sz w:val="20"/>
          <w:szCs w:val="20"/>
        </w:rPr>
        <w:t>1</w:t>
      </w:r>
      <w:r w:rsidRPr="00BA2A98">
        <w:rPr>
          <w:rFonts w:ascii="Arial" w:hAnsi="Arial" w:cs="Arial"/>
          <w:sz w:val="20"/>
          <w:szCs w:val="20"/>
        </w:rPr>
        <w:t xml:space="preserve">  ust. 5  lub</w:t>
      </w:r>
      <w:r w:rsidRPr="0084393E">
        <w:rPr>
          <w:rFonts w:ascii="Arial" w:hAnsi="Arial" w:cs="Arial"/>
          <w:sz w:val="20"/>
          <w:szCs w:val="20"/>
        </w:rPr>
        <w:t xml:space="preserve">  powierzyć wykonanie,  w  wyznaczonym  przez  siebie  zakresie,  całości  lub części przedmiotu umowy innemu podmiotowi (wykonawcy zastępczemu) na  koszt i  niebezpieczeństwo Wykonawcy. Wykonawca wyraża zgodę na potrącenie kosztów wynagrodzenia wykonawcy zastępczego z przysługującego Wykonawcy wynagrodzenia.</w:t>
      </w:r>
    </w:p>
    <w:p w14:paraId="7F383AE8" w14:textId="77777777" w:rsidR="004903F5" w:rsidRDefault="004903F5" w:rsidP="004903F5">
      <w:pPr>
        <w:pStyle w:val="Akapitzlist"/>
        <w:spacing w:after="0" w:line="300" w:lineRule="auto"/>
        <w:ind w:left="113"/>
        <w:jc w:val="center"/>
        <w:rPr>
          <w:rFonts w:ascii="Arial" w:hAnsi="Arial" w:cs="Arial"/>
          <w:b/>
          <w:bCs/>
          <w:sz w:val="20"/>
          <w:szCs w:val="20"/>
        </w:rPr>
      </w:pPr>
    </w:p>
    <w:p w14:paraId="7587C038" w14:textId="3E1629F8" w:rsidR="004903F5" w:rsidRPr="004903F5" w:rsidRDefault="004903F5" w:rsidP="004903F5">
      <w:pPr>
        <w:pStyle w:val="Akapitzlist"/>
        <w:spacing w:after="0" w:line="300" w:lineRule="auto"/>
        <w:ind w:left="113"/>
        <w:jc w:val="center"/>
        <w:rPr>
          <w:rFonts w:ascii="Arial" w:hAnsi="Arial" w:cs="Arial"/>
          <w:b/>
          <w:bCs/>
          <w:sz w:val="20"/>
          <w:szCs w:val="20"/>
        </w:rPr>
      </w:pPr>
      <w:r w:rsidRPr="00800A96">
        <w:rPr>
          <w:rFonts w:ascii="Arial" w:hAnsi="Arial" w:cs="Arial"/>
          <w:b/>
          <w:bCs/>
          <w:sz w:val="20"/>
          <w:szCs w:val="20"/>
        </w:rPr>
        <w:t xml:space="preserve">§ </w:t>
      </w:r>
      <w:r>
        <w:rPr>
          <w:rFonts w:ascii="Arial" w:hAnsi="Arial" w:cs="Arial"/>
          <w:b/>
          <w:bCs/>
          <w:sz w:val="20"/>
          <w:szCs w:val="20"/>
        </w:rPr>
        <w:t>6</w:t>
      </w:r>
    </w:p>
    <w:p w14:paraId="2983745B" w14:textId="5C1DFAA4" w:rsidR="00535DC4" w:rsidRPr="00A95CD3" w:rsidRDefault="00535DC4" w:rsidP="00A95CD3">
      <w:pPr>
        <w:pStyle w:val="Akapitzlist"/>
        <w:spacing w:after="0" w:line="300" w:lineRule="auto"/>
        <w:ind w:left="360"/>
        <w:jc w:val="center"/>
        <w:rPr>
          <w:rFonts w:ascii="Arial" w:hAnsi="Arial" w:cs="Arial"/>
          <w:b/>
          <w:bCs/>
          <w:sz w:val="20"/>
          <w:szCs w:val="20"/>
        </w:rPr>
      </w:pPr>
      <w:r w:rsidRPr="00A95CD3">
        <w:rPr>
          <w:rFonts w:ascii="Arial" w:hAnsi="Arial" w:cs="Arial"/>
          <w:b/>
          <w:bCs/>
          <w:sz w:val="20"/>
          <w:szCs w:val="20"/>
        </w:rPr>
        <w:t xml:space="preserve">Odbiory </w:t>
      </w:r>
    </w:p>
    <w:p w14:paraId="62ED89F9" w14:textId="77777777" w:rsidR="005B135F" w:rsidRDefault="005B135F" w:rsidP="000D3C7F">
      <w:pPr>
        <w:pStyle w:val="Akapitzlist"/>
        <w:numPr>
          <w:ilvl w:val="3"/>
          <w:numId w:val="24"/>
        </w:numPr>
        <w:suppressAutoHyphens/>
        <w:spacing w:after="0" w:line="276" w:lineRule="auto"/>
        <w:ind w:left="284" w:hanging="284"/>
        <w:rPr>
          <w:rFonts w:ascii="Arial" w:eastAsia="Times New Roman" w:hAnsi="Arial" w:cs="Arial"/>
          <w:sz w:val="20"/>
          <w:szCs w:val="20"/>
          <w:lang w:eastAsia="ar-SA"/>
        </w:rPr>
      </w:pPr>
      <w:r w:rsidRPr="005B135F">
        <w:rPr>
          <w:rFonts w:ascii="Arial" w:eastAsia="Times New Roman" w:hAnsi="Arial" w:cs="Arial"/>
          <w:sz w:val="20"/>
          <w:szCs w:val="20"/>
          <w:lang w:eastAsia="ar-SA"/>
        </w:rPr>
        <w:t xml:space="preserve">Wykonawca przekaże protokolarnie (protokołem zdawczo-odbiorczym) Zamawiającemu wykonany przedmiot umowy, w terminie określonym w § 2 umowy. </w:t>
      </w:r>
    </w:p>
    <w:p w14:paraId="4DD2F0A5" w14:textId="0D1868B7" w:rsidR="005B135F" w:rsidRPr="003E0686" w:rsidRDefault="005B135F" w:rsidP="000D3C7F">
      <w:pPr>
        <w:pStyle w:val="Akapitzlist"/>
        <w:numPr>
          <w:ilvl w:val="3"/>
          <w:numId w:val="24"/>
        </w:numPr>
        <w:suppressAutoHyphens/>
        <w:spacing w:after="0" w:line="276" w:lineRule="auto"/>
        <w:ind w:left="284" w:hanging="284"/>
        <w:jc w:val="both"/>
        <w:rPr>
          <w:rFonts w:ascii="Arial" w:eastAsia="Times New Roman" w:hAnsi="Arial" w:cs="Arial"/>
          <w:sz w:val="20"/>
          <w:szCs w:val="20"/>
          <w:lang w:eastAsia="ar-SA"/>
        </w:rPr>
      </w:pPr>
      <w:r w:rsidRPr="003E0686">
        <w:rPr>
          <w:rFonts w:ascii="Arial" w:eastAsia="Times New Roman" w:hAnsi="Arial" w:cs="Arial"/>
          <w:sz w:val="20"/>
          <w:szCs w:val="20"/>
          <w:lang w:eastAsia="ar-SA"/>
        </w:rPr>
        <w:t>Zamawiający   dokona   odbioru   wykonanych   prac   w   terminie   do   14   dni   od   dnia  ich</w:t>
      </w:r>
      <w:r w:rsidR="003E0686" w:rsidRPr="003E0686">
        <w:rPr>
          <w:rFonts w:ascii="Arial" w:eastAsia="Times New Roman" w:hAnsi="Arial" w:cs="Arial"/>
          <w:sz w:val="20"/>
          <w:szCs w:val="20"/>
          <w:lang w:eastAsia="ar-SA"/>
        </w:rPr>
        <w:t xml:space="preserve"> </w:t>
      </w:r>
      <w:r w:rsidRPr="003E0686">
        <w:rPr>
          <w:rFonts w:ascii="Arial" w:eastAsia="Times New Roman" w:hAnsi="Arial" w:cs="Arial"/>
          <w:sz w:val="20"/>
          <w:szCs w:val="20"/>
          <w:lang w:eastAsia="ar-SA"/>
        </w:rPr>
        <w:t xml:space="preserve">przekazania przez Wykonawcę. </w:t>
      </w:r>
    </w:p>
    <w:p w14:paraId="3066C5F4" w14:textId="75682B0F" w:rsidR="005B135F" w:rsidRPr="005B135F" w:rsidRDefault="005B135F" w:rsidP="000D3C7F">
      <w:pPr>
        <w:pStyle w:val="Akapitzlist"/>
        <w:numPr>
          <w:ilvl w:val="3"/>
          <w:numId w:val="24"/>
        </w:numPr>
        <w:suppressAutoHyphens/>
        <w:spacing w:after="0" w:line="276" w:lineRule="auto"/>
        <w:ind w:left="284" w:hanging="284"/>
        <w:jc w:val="both"/>
        <w:rPr>
          <w:rFonts w:ascii="Arial" w:eastAsia="Times New Roman" w:hAnsi="Arial" w:cs="Arial"/>
          <w:sz w:val="20"/>
          <w:szCs w:val="20"/>
          <w:lang w:eastAsia="ar-SA"/>
        </w:rPr>
      </w:pPr>
      <w:r w:rsidRPr="005B135F">
        <w:rPr>
          <w:rFonts w:ascii="Arial" w:eastAsia="Times New Roman" w:hAnsi="Arial" w:cs="Arial"/>
          <w:sz w:val="20"/>
          <w:szCs w:val="20"/>
          <w:lang w:eastAsia="ar-SA"/>
        </w:rPr>
        <w:t>W w/w okresie Wykonawca jest zobowiązany do usunięcia wad i usterek zgłoszonych przez Zamawiającego.</w:t>
      </w:r>
    </w:p>
    <w:p w14:paraId="71C4FD93" w14:textId="77777777" w:rsidR="005B135F" w:rsidRPr="005B135F" w:rsidRDefault="005B135F" w:rsidP="005B135F">
      <w:pPr>
        <w:suppressAutoHyphens/>
        <w:spacing w:after="0" w:line="276" w:lineRule="auto"/>
        <w:ind w:left="284" w:hanging="284"/>
        <w:jc w:val="both"/>
        <w:rPr>
          <w:rFonts w:ascii="Arial" w:eastAsia="Times New Roman" w:hAnsi="Arial" w:cs="Arial"/>
          <w:sz w:val="20"/>
          <w:szCs w:val="20"/>
          <w:lang w:eastAsia="ar-SA"/>
        </w:rPr>
      </w:pPr>
      <w:r w:rsidRPr="005B135F">
        <w:rPr>
          <w:rFonts w:ascii="Arial" w:eastAsia="Times New Roman" w:hAnsi="Arial" w:cs="Arial"/>
          <w:sz w:val="20"/>
          <w:szCs w:val="20"/>
          <w:lang w:eastAsia="ar-SA"/>
        </w:rPr>
        <w:t>4.   Przyjmuje  się,  że  dniem  zakończenia  przedmiotu  umowy  jest  dzień  przekazania protokolarnie (protokołem zdawczo-odbiorczym) Zamawiającemu  wykonanego  przedmiot  umowy,  jeżeli zostanie on odebrany bez uwag.</w:t>
      </w:r>
    </w:p>
    <w:p w14:paraId="2D40EBBC" w14:textId="77777777" w:rsidR="005B135F" w:rsidRPr="005B135F" w:rsidRDefault="005B135F" w:rsidP="003E0686">
      <w:pPr>
        <w:suppressAutoHyphens/>
        <w:spacing w:after="0" w:line="276" w:lineRule="auto"/>
        <w:ind w:left="284" w:hanging="284"/>
        <w:jc w:val="both"/>
        <w:rPr>
          <w:rFonts w:ascii="Arial" w:eastAsia="Times New Roman" w:hAnsi="Arial" w:cs="Arial"/>
          <w:sz w:val="20"/>
          <w:szCs w:val="20"/>
          <w:lang w:eastAsia="ar-SA"/>
        </w:rPr>
      </w:pPr>
      <w:r w:rsidRPr="005B135F">
        <w:rPr>
          <w:rFonts w:ascii="Arial" w:eastAsia="Times New Roman" w:hAnsi="Arial" w:cs="Arial"/>
          <w:sz w:val="20"/>
          <w:szCs w:val="20"/>
          <w:lang w:eastAsia="ar-SA"/>
        </w:rPr>
        <w:lastRenderedPageBreak/>
        <w:t>5.   W  przypadku  stwierdzenia  wad   i   usterek   przez   komisję   odbiorową,   odbiór  przedmiotu  umowy  zostaje zawieszony do czasu ich usunięcia.</w:t>
      </w:r>
    </w:p>
    <w:p w14:paraId="2EA0648A" w14:textId="5474B508" w:rsidR="005B135F" w:rsidRPr="005B135F" w:rsidRDefault="005B135F" w:rsidP="005B135F">
      <w:pPr>
        <w:suppressAutoHyphens/>
        <w:spacing w:after="0" w:line="276" w:lineRule="auto"/>
        <w:ind w:left="284" w:hanging="284"/>
        <w:rPr>
          <w:rFonts w:ascii="Arial" w:eastAsia="Times New Roman" w:hAnsi="Arial" w:cs="Arial"/>
          <w:sz w:val="20"/>
          <w:szCs w:val="20"/>
          <w:lang w:eastAsia="ar-SA"/>
        </w:rPr>
      </w:pPr>
      <w:r w:rsidRPr="005B135F">
        <w:rPr>
          <w:rFonts w:ascii="Arial" w:eastAsia="Times New Roman" w:hAnsi="Arial" w:cs="Arial"/>
          <w:sz w:val="20"/>
          <w:szCs w:val="20"/>
          <w:lang w:eastAsia="ar-SA"/>
        </w:rPr>
        <w:t xml:space="preserve">6.   Miejscem odbioru przedmiotu umowy będzie siedziba </w:t>
      </w:r>
      <w:r w:rsidR="003E0686">
        <w:rPr>
          <w:rFonts w:ascii="Arial" w:eastAsia="Times New Roman" w:hAnsi="Arial" w:cs="Arial"/>
          <w:sz w:val="20"/>
          <w:szCs w:val="20"/>
          <w:lang w:eastAsia="ar-SA"/>
        </w:rPr>
        <w:t>Zamawiającego</w:t>
      </w:r>
      <w:r w:rsidRPr="005B135F">
        <w:rPr>
          <w:rFonts w:ascii="Arial" w:eastAsia="Times New Roman" w:hAnsi="Arial" w:cs="Arial"/>
          <w:sz w:val="20"/>
          <w:szCs w:val="20"/>
          <w:lang w:eastAsia="ar-SA"/>
        </w:rPr>
        <w:t>.</w:t>
      </w:r>
    </w:p>
    <w:p w14:paraId="5A3DC26C" w14:textId="77777777" w:rsidR="005B135F" w:rsidRDefault="005B135F" w:rsidP="005B135F">
      <w:pPr>
        <w:suppressAutoHyphens/>
        <w:spacing w:after="0" w:line="276" w:lineRule="auto"/>
        <w:ind w:left="284" w:hanging="284"/>
        <w:rPr>
          <w:rFonts w:ascii="Arial" w:eastAsia="Times New Roman" w:hAnsi="Arial" w:cs="Arial"/>
          <w:sz w:val="20"/>
          <w:szCs w:val="20"/>
          <w:lang w:eastAsia="ar-SA"/>
        </w:rPr>
      </w:pPr>
      <w:r w:rsidRPr="005B135F">
        <w:rPr>
          <w:rFonts w:ascii="Arial" w:eastAsia="Times New Roman" w:hAnsi="Arial" w:cs="Arial"/>
          <w:sz w:val="20"/>
          <w:szCs w:val="20"/>
          <w:lang w:eastAsia="ar-SA"/>
        </w:rPr>
        <w:t>7.   Z czynności odbioru zostanie spisany protokół odbioru przedmiotu umowy.</w:t>
      </w:r>
    </w:p>
    <w:p w14:paraId="237BDBD8" w14:textId="3745F400" w:rsidR="00637755" w:rsidRPr="00637755" w:rsidRDefault="003E0686" w:rsidP="000D3C7F">
      <w:pPr>
        <w:pStyle w:val="Tekstpodstawowy"/>
        <w:numPr>
          <w:ilvl w:val="0"/>
          <w:numId w:val="26"/>
        </w:numPr>
        <w:spacing w:line="276" w:lineRule="auto"/>
        <w:jc w:val="both"/>
        <w:rPr>
          <w:rFonts w:ascii="Arial" w:hAnsi="Arial" w:cs="Arial"/>
          <w:b w:val="0"/>
          <w:bCs w:val="0"/>
          <w:sz w:val="20"/>
        </w:rPr>
      </w:pPr>
      <w:r w:rsidRPr="00637755">
        <w:rPr>
          <w:rFonts w:ascii="Arial" w:hAnsi="Arial" w:cs="Arial"/>
          <w:b w:val="0"/>
          <w:bCs w:val="0"/>
          <w:sz w:val="20"/>
        </w:rPr>
        <w:t xml:space="preserve">Wykonawca oświadcza, że w dacie wydania dzieła będą mu przysługiwać do niego autorskie prawa majątkowe  w rozumieniu ustawy z dnia 4 lutego 1994 r. o prawie autorskim i prawach pokrewnych w zakresie nie węższym niż objęty niniejszą umową, w szczególności ust. </w:t>
      </w:r>
      <w:r w:rsidR="00637755">
        <w:rPr>
          <w:rFonts w:ascii="Arial" w:hAnsi="Arial" w:cs="Arial"/>
          <w:b w:val="0"/>
          <w:bCs w:val="0"/>
          <w:sz w:val="20"/>
        </w:rPr>
        <w:t>9</w:t>
      </w:r>
      <w:r w:rsidRPr="00637755">
        <w:rPr>
          <w:rFonts w:ascii="Arial" w:hAnsi="Arial" w:cs="Arial"/>
          <w:b w:val="0"/>
          <w:bCs w:val="0"/>
          <w:sz w:val="20"/>
        </w:rPr>
        <w:t xml:space="preserve"> (dalej w umowie: „autorskie prawa majątkowe”).</w:t>
      </w:r>
    </w:p>
    <w:p w14:paraId="44F5B7B3" w14:textId="6C2D2926" w:rsidR="003E0686" w:rsidRPr="00637755" w:rsidRDefault="003E0686" w:rsidP="000D3C7F">
      <w:pPr>
        <w:pStyle w:val="Tekstpodstawowy"/>
        <w:numPr>
          <w:ilvl w:val="0"/>
          <w:numId w:val="26"/>
        </w:numPr>
        <w:spacing w:line="276" w:lineRule="auto"/>
        <w:jc w:val="both"/>
        <w:rPr>
          <w:rFonts w:ascii="Arial" w:hAnsi="Arial" w:cs="Arial"/>
          <w:b w:val="0"/>
          <w:bCs w:val="0"/>
          <w:sz w:val="20"/>
        </w:rPr>
      </w:pPr>
      <w:r w:rsidRPr="00637755">
        <w:rPr>
          <w:rFonts w:ascii="Arial" w:hAnsi="Arial" w:cs="Arial"/>
          <w:b w:val="0"/>
          <w:bCs w:val="0"/>
          <w:sz w:val="20"/>
        </w:rPr>
        <w:t xml:space="preserve">Wykonawca oświadcza, że w ramach ustalonego wynagrodzenia określonego w § 3 ust. </w:t>
      </w:r>
      <w:r w:rsidR="00637755">
        <w:rPr>
          <w:rFonts w:ascii="Arial" w:hAnsi="Arial" w:cs="Arial"/>
          <w:b w:val="0"/>
          <w:bCs w:val="0"/>
          <w:sz w:val="20"/>
        </w:rPr>
        <w:t>1</w:t>
      </w:r>
      <w:r w:rsidRPr="00637755">
        <w:rPr>
          <w:rFonts w:ascii="Arial" w:hAnsi="Arial" w:cs="Arial"/>
          <w:b w:val="0"/>
          <w:bCs w:val="0"/>
          <w:sz w:val="20"/>
        </w:rPr>
        <w:t xml:space="preserve"> umowy:</w:t>
      </w:r>
    </w:p>
    <w:p w14:paraId="21951F1A" w14:textId="1497928A" w:rsidR="003E0686" w:rsidRPr="003E0686" w:rsidRDefault="00637755" w:rsidP="000D3C7F">
      <w:pPr>
        <w:numPr>
          <w:ilvl w:val="0"/>
          <w:numId w:val="25"/>
        </w:numPr>
        <w:spacing w:after="0" w:line="276" w:lineRule="auto"/>
        <w:ind w:left="993" w:right="74"/>
        <w:jc w:val="both"/>
        <w:rPr>
          <w:rFonts w:ascii="Arial" w:hAnsi="Arial" w:cs="Arial"/>
          <w:color w:val="000000"/>
          <w:sz w:val="20"/>
          <w:szCs w:val="20"/>
        </w:rPr>
      </w:pPr>
      <w:r>
        <w:rPr>
          <w:rFonts w:ascii="Arial" w:hAnsi="Arial" w:cs="Arial"/>
          <w:color w:val="000000"/>
          <w:sz w:val="20"/>
          <w:szCs w:val="20"/>
        </w:rPr>
        <w:t>z</w:t>
      </w:r>
      <w:r w:rsidR="003E0686" w:rsidRPr="003E0686">
        <w:rPr>
          <w:rFonts w:ascii="Arial" w:hAnsi="Arial" w:cs="Arial"/>
          <w:color w:val="000000"/>
          <w:sz w:val="20"/>
          <w:szCs w:val="20"/>
        </w:rPr>
        <w:t xml:space="preserve"> chwilą wydania dzieła przenosi na Zamawiającego </w:t>
      </w:r>
      <w:r w:rsidR="003E0686" w:rsidRPr="003E0686">
        <w:rPr>
          <w:rFonts w:ascii="Arial" w:hAnsi="Arial" w:cs="Arial"/>
          <w:sz w:val="20"/>
          <w:szCs w:val="20"/>
        </w:rPr>
        <w:t xml:space="preserve">bez ograniczeń czasowych i terytorialnych </w:t>
      </w:r>
      <w:r w:rsidR="003E0686" w:rsidRPr="003E0686">
        <w:rPr>
          <w:rFonts w:ascii="Arial" w:hAnsi="Arial" w:cs="Arial"/>
          <w:color w:val="000000"/>
          <w:sz w:val="20"/>
          <w:szCs w:val="20"/>
        </w:rPr>
        <w:t>autorskie prawa majątkowe do dzieła, w rozumieniu ustawy z dnia 4 lutego 1994 r.  o prawie autorskim i prawach pokrewnych</w:t>
      </w:r>
      <w:r w:rsidR="003E0686" w:rsidRPr="003E0686">
        <w:rPr>
          <w:rFonts w:ascii="Arial" w:hAnsi="Arial" w:cs="Arial"/>
          <w:sz w:val="20"/>
          <w:szCs w:val="20"/>
        </w:rPr>
        <w:t xml:space="preserve"> </w:t>
      </w:r>
      <w:r w:rsidR="003E0686" w:rsidRPr="003E0686">
        <w:rPr>
          <w:rFonts w:ascii="Arial" w:hAnsi="Arial" w:cs="Arial"/>
          <w:color w:val="000000"/>
          <w:sz w:val="20"/>
          <w:szCs w:val="20"/>
        </w:rPr>
        <w:t>powstałe w wyniku wykonywania niniejszej umowy, na następujących polach eksploatacji:</w:t>
      </w:r>
    </w:p>
    <w:p w14:paraId="70D6F073" w14:textId="77777777" w:rsidR="003E0686" w:rsidRPr="00637755"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 xml:space="preserve">w zakresie używania w formie zapisu na papierze i/lub zapisu elektronicznego, </w:t>
      </w:r>
      <w:r w:rsidRPr="00637755">
        <w:rPr>
          <w:rFonts w:ascii="Arial" w:hAnsi="Arial" w:cs="Arial"/>
          <w:sz w:val="20"/>
          <w:szCs w:val="20"/>
        </w:rPr>
        <w:t xml:space="preserve">na wszelkich nośnikach danych, </w:t>
      </w:r>
    </w:p>
    <w:p w14:paraId="00D35AFA" w14:textId="77777777" w:rsidR="003E0686"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 xml:space="preserve">w zakresie wykorzystania i udostępniania dzieła w całości lub części, </w:t>
      </w:r>
    </w:p>
    <w:p w14:paraId="4755CB36" w14:textId="77777777" w:rsidR="003E0686"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w zakresie utrwalania i zwielokrotniania dzieła lub jego części - wytwarzanie określoną techniką egzemplarzy dzieła, w tym techniką drukarską, reprograficzną, zapisu magnetycznego oraz techniką cyfrową,</w:t>
      </w:r>
    </w:p>
    <w:p w14:paraId="4161BEC5" w14:textId="77777777" w:rsidR="003E0686"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w zakresie obrotu oryginałem albo egzemplarzami, na których dzieło utrwalono - wprowadzanie do obrotu, użyczenie lub najem oryginału albo egzemplarzy,</w:t>
      </w:r>
    </w:p>
    <w:p w14:paraId="5DE05CF0" w14:textId="77777777" w:rsidR="003E0686" w:rsidRPr="00637755" w:rsidRDefault="003E0686" w:rsidP="000D3C7F">
      <w:pPr>
        <w:pStyle w:val="Akapitzlist"/>
        <w:numPr>
          <w:ilvl w:val="0"/>
          <w:numId w:val="27"/>
        </w:numPr>
        <w:tabs>
          <w:tab w:val="num" w:pos="540"/>
        </w:tabs>
        <w:spacing w:after="0" w:line="276" w:lineRule="auto"/>
        <w:ind w:right="74"/>
        <w:jc w:val="both"/>
        <w:rPr>
          <w:rFonts w:ascii="Arial" w:hAnsi="Arial" w:cs="Arial"/>
          <w:color w:val="000000"/>
          <w:sz w:val="20"/>
          <w:szCs w:val="20"/>
        </w:rPr>
      </w:pPr>
      <w:r w:rsidRPr="00637755">
        <w:rPr>
          <w:rFonts w:ascii="Arial" w:hAnsi="Arial" w:cs="Arial"/>
          <w:color w:val="000000"/>
          <w:sz w:val="20"/>
          <w:szCs w:val="20"/>
        </w:rPr>
        <w:t>w zakresie rozpowszechniania dzieła w sposób inny niż określony w pkt. d) – poprzez publiczne wyświetlanie;</w:t>
      </w:r>
    </w:p>
    <w:p w14:paraId="035A4712" w14:textId="77777777" w:rsidR="003E0686" w:rsidRPr="003E0686" w:rsidRDefault="003E0686" w:rsidP="000D3C7F">
      <w:pPr>
        <w:numPr>
          <w:ilvl w:val="0"/>
          <w:numId w:val="25"/>
        </w:numPr>
        <w:spacing w:after="0" w:line="276" w:lineRule="auto"/>
        <w:ind w:left="993" w:right="74"/>
        <w:jc w:val="both"/>
        <w:rPr>
          <w:rFonts w:ascii="Arial" w:hAnsi="Arial" w:cs="Arial"/>
          <w:color w:val="000000"/>
          <w:sz w:val="20"/>
          <w:szCs w:val="20"/>
        </w:rPr>
      </w:pPr>
      <w:r w:rsidRPr="003E0686">
        <w:rPr>
          <w:rFonts w:ascii="Arial" w:hAnsi="Arial" w:cs="Arial"/>
          <w:color w:val="000000"/>
          <w:sz w:val="20"/>
          <w:szCs w:val="20"/>
        </w:rPr>
        <w:t>zezwala Zamawiającemu na wykonywanie zależnego prawa autorskiego oraz przenosi na Zamawiającego prawo zezwalania wykonywania zależnego prawa autorskiego do dzieła powstałego w wykonaniu niniejszej umowy;</w:t>
      </w:r>
    </w:p>
    <w:p w14:paraId="396535E3" w14:textId="77777777" w:rsidR="003E0686" w:rsidRPr="003E0686" w:rsidRDefault="003E0686" w:rsidP="000D3C7F">
      <w:pPr>
        <w:numPr>
          <w:ilvl w:val="0"/>
          <w:numId w:val="25"/>
        </w:numPr>
        <w:spacing w:after="0" w:line="276" w:lineRule="auto"/>
        <w:ind w:left="993" w:right="74"/>
        <w:jc w:val="both"/>
        <w:rPr>
          <w:rFonts w:ascii="Arial" w:hAnsi="Arial" w:cs="Arial"/>
          <w:color w:val="000000"/>
          <w:sz w:val="20"/>
          <w:szCs w:val="20"/>
        </w:rPr>
      </w:pPr>
      <w:r w:rsidRPr="003E0686">
        <w:rPr>
          <w:rFonts w:ascii="Arial" w:hAnsi="Arial" w:cs="Arial"/>
          <w:color w:val="000000"/>
          <w:sz w:val="20"/>
          <w:szCs w:val="20"/>
        </w:rPr>
        <w:t>wyraża zgodę na wprowadzanie zmian w wykonanym dziele w sposób zgodny z przeznaczeniem dzieła przez Zamawiającego lub osoby przez Zamawiającego wskazane.</w:t>
      </w:r>
    </w:p>
    <w:p w14:paraId="7AD10FB7" w14:textId="463E318D" w:rsidR="003E0686" w:rsidRPr="003E0686" w:rsidRDefault="003E0686" w:rsidP="000D3C7F">
      <w:pPr>
        <w:numPr>
          <w:ilvl w:val="0"/>
          <w:numId w:val="28"/>
        </w:numPr>
        <w:spacing w:after="0" w:line="276" w:lineRule="auto"/>
        <w:ind w:left="360" w:right="74"/>
        <w:jc w:val="both"/>
        <w:rPr>
          <w:rFonts w:ascii="Arial" w:hAnsi="Arial" w:cs="Arial"/>
          <w:color w:val="000000"/>
          <w:sz w:val="20"/>
          <w:szCs w:val="20"/>
        </w:rPr>
      </w:pPr>
      <w:r w:rsidRPr="003E0686">
        <w:rPr>
          <w:rFonts w:ascii="Arial" w:hAnsi="Arial" w:cs="Arial"/>
          <w:color w:val="000000"/>
          <w:sz w:val="20"/>
          <w:szCs w:val="20"/>
        </w:rPr>
        <w:t xml:space="preserve">Wynagrodzenie określone w § 3 ust. </w:t>
      </w:r>
      <w:r w:rsidR="00637755">
        <w:rPr>
          <w:rFonts w:ascii="Arial" w:hAnsi="Arial" w:cs="Arial"/>
          <w:color w:val="000000"/>
          <w:sz w:val="20"/>
          <w:szCs w:val="20"/>
        </w:rPr>
        <w:t>1</w:t>
      </w:r>
      <w:r w:rsidRPr="003E0686">
        <w:rPr>
          <w:rFonts w:ascii="Arial" w:hAnsi="Arial" w:cs="Arial"/>
          <w:color w:val="000000"/>
          <w:sz w:val="20"/>
          <w:szCs w:val="20"/>
        </w:rPr>
        <w:t xml:space="preserve"> umowy obejmuje sumę oddzielnych wynagrodzeń za przeniesienie praw autorskich na wszystkich wymienionych w umowie polach eksploatacji.</w:t>
      </w:r>
    </w:p>
    <w:p w14:paraId="4154DFE8" w14:textId="5AFFC118" w:rsidR="003E0686" w:rsidRPr="003E0686" w:rsidRDefault="003E0686" w:rsidP="000D3C7F">
      <w:pPr>
        <w:numPr>
          <w:ilvl w:val="0"/>
          <w:numId w:val="28"/>
        </w:numPr>
        <w:spacing w:after="0" w:line="276" w:lineRule="auto"/>
        <w:ind w:left="284" w:right="74" w:hanging="284"/>
        <w:jc w:val="both"/>
        <w:rPr>
          <w:rFonts w:ascii="Arial" w:hAnsi="Arial" w:cs="Arial"/>
          <w:color w:val="000000"/>
          <w:sz w:val="20"/>
          <w:szCs w:val="20"/>
        </w:rPr>
      </w:pPr>
      <w:r w:rsidRPr="003E0686">
        <w:rPr>
          <w:rFonts w:ascii="Arial" w:hAnsi="Arial" w:cs="Arial"/>
          <w:color w:val="000000"/>
          <w:sz w:val="20"/>
          <w:szCs w:val="20"/>
        </w:rPr>
        <w:t>Wykonawca  (Twórca) zaopatrzy rezultat prac będących przedmiotem umowy w oświadczenie Twórcy, że stworzył dzieło samodzielnie lub nabył prawa do jego elementów od podwykonawców</w:t>
      </w:r>
      <w:r w:rsidR="00637755">
        <w:rPr>
          <w:rFonts w:ascii="Arial" w:hAnsi="Arial" w:cs="Arial"/>
          <w:color w:val="000000"/>
          <w:sz w:val="20"/>
          <w:szCs w:val="20"/>
        </w:rPr>
        <w:t>,</w:t>
      </w:r>
      <w:r w:rsidRPr="003E0686">
        <w:rPr>
          <w:rFonts w:ascii="Arial" w:hAnsi="Arial" w:cs="Arial"/>
          <w:color w:val="000000"/>
          <w:sz w:val="20"/>
          <w:szCs w:val="20"/>
        </w:rPr>
        <w:t xml:space="preserve"> i  że dzieło nie narusza prawa osób trzecich oraz w zobowiązanie Wykonawcy (Twórcy), że w przypadku roszczeń osób trzecich skierowanych przeciwko Zamawiającemu, Wykonawca  (Twórca)  dołoży wszelkich starań, aby zapewnić Zamawiającemu możliwość niezakłóconego korzystania z projektu a także, że Wykonawca  (Twórca) udzieli wszelkiej pomocy w przygotowaniu strategii obrony przed roszczeniami związanymi z przedmiotem umowy oraz udzieli pomocy w ewentualnych związanych z tym postępowaniach sądowych i pozasądowych.</w:t>
      </w:r>
    </w:p>
    <w:p w14:paraId="701EAE01" w14:textId="77777777" w:rsidR="003E0686" w:rsidRPr="003E0686" w:rsidRDefault="003E0686" w:rsidP="000D3C7F">
      <w:pPr>
        <w:pStyle w:val="Akapitzlist"/>
        <w:numPr>
          <w:ilvl w:val="0"/>
          <w:numId w:val="28"/>
        </w:numPr>
        <w:spacing w:after="0" w:line="276" w:lineRule="auto"/>
        <w:ind w:left="284" w:right="74" w:hanging="284"/>
        <w:jc w:val="both"/>
        <w:rPr>
          <w:rFonts w:ascii="Arial" w:hAnsi="Arial" w:cs="Arial"/>
          <w:sz w:val="20"/>
          <w:szCs w:val="20"/>
        </w:rPr>
      </w:pPr>
      <w:r w:rsidRPr="003E0686">
        <w:rPr>
          <w:rFonts w:ascii="Arial" w:hAnsi="Arial" w:cs="Arial"/>
          <w:sz w:val="20"/>
          <w:szCs w:val="20"/>
        </w:rPr>
        <w:t>W przypadku poniesienia przez Zamawiającego kosztów związanych z jego uczestnictwem w postępowaniach sądowych lub pozasądowych Wykonawca (Twórca) zobowiązuje się zwrócić te poniesione koszty Zamawiającemu.</w:t>
      </w:r>
    </w:p>
    <w:p w14:paraId="64065DB0" w14:textId="6D6DB46A" w:rsidR="003E0686" w:rsidRPr="003E0686" w:rsidRDefault="003E0686" w:rsidP="000D3C7F">
      <w:pPr>
        <w:numPr>
          <w:ilvl w:val="0"/>
          <w:numId w:val="28"/>
        </w:numPr>
        <w:spacing w:after="0" w:line="276" w:lineRule="auto"/>
        <w:ind w:left="284" w:right="74" w:hanging="284"/>
        <w:jc w:val="both"/>
        <w:rPr>
          <w:rFonts w:ascii="Arial" w:hAnsi="Arial" w:cs="Arial"/>
          <w:color w:val="000000"/>
          <w:sz w:val="20"/>
          <w:szCs w:val="20"/>
        </w:rPr>
      </w:pPr>
      <w:r w:rsidRPr="003E0686">
        <w:rPr>
          <w:rFonts w:ascii="Arial" w:hAnsi="Arial" w:cs="Arial"/>
          <w:color w:val="000000"/>
          <w:sz w:val="20"/>
          <w:szCs w:val="20"/>
        </w:rPr>
        <w:t>Wykonawca  zobowiązuje się do zwrotu wszelkich kwot zasądzonych lub</w:t>
      </w:r>
      <w:r w:rsidR="00637755">
        <w:rPr>
          <w:rFonts w:ascii="Arial" w:hAnsi="Arial" w:cs="Arial"/>
          <w:color w:val="000000"/>
          <w:sz w:val="20"/>
          <w:szCs w:val="20"/>
        </w:rPr>
        <w:t>,</w:t>
      </w:r>
      <w:r w:rsidRPr="003E0686">
        <w:rPr>
          <w:rFonts w:ascii="Arial" w:hAnsi="Arial" w:cs="Arial"/>
          <w:color w:val="000000"/>
          <w:sz w:val="20"/>
          <w:szCs w:val="20"/>
        </w:rPr>
        <w:t xml:space="preserve"> które Zamawiający zapłacił</w:t>
      </w:r>
      <w:r w:rsidR="006242A0">
        <w:rPr>
          <w:rFonts w:ascii="Arial" w:hAnsi="Arial" w:cs="Arial"/>
          <w:color w:val="000000"/>
          <w:sz w:val="20"/>
          <w:szCs w:val="20"/>
        </w:rPr>
        <w:t>,</w:t>
      </w:r>
      <w:r w:rsidRPr="003E0686">
        <w:rPr>
          <w:rFonts w:ascii="Arial" w:hAnsi="Arial" w:cs="Arial"/>
          <w:color w:val="000000"/>
          <w:sz w:val="20"/>
          <w:szCs w:val="20"/>
        </w:rPr>
        <w:t xml:space="preserve"> w tym także kosztów pomocy prawnej</w:t>
      </w:r>
      <w:r w:rsidR="00637755">
        <w:rPr>
          <w:rFonts w:ascii="Arial" w:hAnsi="Arial" w:cs="Arial"/>
          <w:color w:val="000000"/>
          <w:sz w:val="20"/>
          <w:szCs w:val="20"/>
        </w:rPr>
        <w:t>,</w:t>
      </w:r>
      <w:r w:rsidRPr="003E0686">
        <w:rPr>
          <w:rFonts w:ascii="Arial" w:hAnsi="Arial" w:cs="Arial"/>
          <w:color w:val="000000"/>
          <w:sz w:val="20"/>
          <w:szCs w:val="20"/>
        </w:rPr>
        <w:t xml:space="preserve"> poniesionych przez Zamawiającego w przypadku roszczeń, o których mowa w ust. </w:t>
      </w:r>
      <w:r w:rsidR="00637755">
        <w:rPr>
          <w:rFonts w:ascii="Arial" w:hAnsi="Arial" w:cs="Arial"/>
          <w:color w:val="000000"/>
          <w:sz w:val="20"/>
          <w:szCs w:val="20"/>
        </w:rPr>
        <w:t>10</w:t>
      </w:r>
      <w:r w:rsidRPr="003E0686">
        <w:rPr>
          <w:rFonts w:ascii="Arial" w:hAnsi="Arial" w:cs="Arial"/>
          <w:color w:val="000000"/>
          <w:sz w:val="20"/>
          <w:szCs w:val="20"/>
        </w:rPr>
        <w:t>.</w:t>
      </w:r>
    </w:p>
    <w:p w14:paraId="6345168E" w14:textId="77777777" w:rsidR="003E0686" w:rsidRPr="003E0686" w:rsidRDefault="003E0686" w:rsidP="000D3C7F">
      <w:pPr>
        <w:numPr>
          <w:ilvl w:val="0"/>
          <w:numId w:val="28"/>
        </w:numPr>
        <w:spacing w:after="0" w:line="276" w:lineRule="auto"/>
        <w:ind w:left="284" w:right="74" w:hanging="284"/>
        <w:jc w:val="both"/>
        <w:rPr>
          <w:rFonts w:ascii="Arial" w:hAnsi="Arial" w:cs="Arial"/>
          <w:color w:val="000000"/>
          <w:sz w:val="20"/>
          <w:szCs w:val="20"/>
        </w:rPr>
      </w:pPr>
      <w:r w:rsidRPr="003E0686">
        <w:rPr>
          <w:rFonts w:ascii="Arial" w:hAnsi="Arial" w:cs="Arial"/>
          <w:color w:val="000000"/>
          <w:sz w:val="20"/>
          <w:szCs w:val="20"/>
        </w:rPr>
        <w:t>Wraz z nabyciem autorskich praw majątkowych do dzieła, Zamawiający nabywa własność wszystkich egzemplarzy, na których dzieło zostało utrwalone.</w:t>
      </w:r>
    </w:p>
    <w:p w14:paraId="108D045B" w14:textId="77777777" w:rsidR="00CA7367" w:rsidRPr="00AB7F98" w:rsidRDefault="00CA7367" w:rsidP="00BA2A98">
      <w:pPr>
        <w:spacing w:after="0" w:line="288" w:lineRule="auto"/>
        <w:ind w:right="13"/>
        <w:jc w:val="both"/>
        <w:rPr>
          <w:rFonts w:ascii="Arial" w:hAnsi="Arial" w:cs="Arial"/>
          <w:sz w:val="20"/>
        </w:rPr>
      </w:pPr>
    </w:p>
    <w:p w14:paraId="558FD294" w14:textId="460A8D03" w:rsidR="0027416C" w:rsidRPr="00800A96" w:rsidRDefault="0027416C" w:rsidP="00800A96">
      <w:pPr>
        <w:pStyle w:val="Akapitzlist"/>
        <w:spacing w:after="0" w:line="300" w:lineRule="auto"/>
        <w:ind w:left="360"/>
        <w:jc w:val="center"/>
        <w:rPr>
          <w:rFonts w:ascii="Arial" w:hAnsi="Arial" w:cs="Arial"/>
          <w:b/>
          <w:bCs/>
          <w:sz w:val="20"/>
          <w:szCs w:val="20"/>
        </w:rPr>
      </w:pPr>
      <w:r w:rsidRPr="00800A96">
        <w:rPr>
          <w:rFonts w:ascii="Arial" w:hAnsi="Arial" w:cs="Arial"/>
          <w:b/>
          <w:bCs/>
          <w:sz w:val="20"/>
          <w:szCs w:val="20"/>
        </w:rPr>
        <w:t xml:space="preserve">§ </w:t>
      </w:r>
      <w:r w:rsidR="00F63995">
        <w:rPr>
          <w:rFonts w:ascii="Arial" w:hAnsi="Arial" w:cs="Arial"/>
          <w:b/>
          <w:bCs/>
          <w:sz w:val="20"/>
          <w:szCs w:val="20"/>
        </w:rPr>
        <w:t>7</w:t>
      </w:r>
    </w:p>
    <w:p w14:paraId="098E6158" w14:textId="149FC7B9" w:rsidR="0027416C" w:rsidRPr="00800A96" w:rsidRDefault="00637755" w:rsidP="00800A96">
      <w:pPr>
        <w:pStyle w:val="Akapitzlist"/>
        <w:spacing w:after="0" w:line="300" w:lineRule="auto"/>
        <w:ind w:left="360"/>
        <w:jc w:val="center"/>
        <w:rPr>
          <w:rFonts w:ascii="Arial" w:hAnsi="Arial" w:cs="Arial"/>
          <w:b/>
          <w:bCs/>
          <w:sz w:val="20"/>
          <w:szCs w:val="20"/>
        </w:rPr>
      </w:pPr>
      <w:r>
        <w:rPr>
          <w:rFonts w:ascii="Arial" w:hAnsi="Arial" w:cs="Arial"/>
          <w:b/>
          <w:bCs/>
          <w:sz w:val="20"/>
          <w:szCs w:val="20"/>
        </w:rPr>
        <w:t>Gwarancja</w:t>
      </w:r>
    </w:p>
    <w:p w14:paraId="4502BE7A" w14:textId="042B5842" w:rsidR="007076F4" w:rsidRPr="007076F4" w:rsidRDefault="0060057D" w:rsidP="000D3C7F">
      <w:pPr>
        <w:pStyle w:val="Akapitzlist"/>
        <w:numPr>
          <w:ilvl w:val="0"/>
          <w:numId w:val="31"/>
        </w:numPr>
        <w:autoSpaceDE w:val="0"/>
        <w:autoSpaceDN w:val="0"/>
        <w:adjustRightInd w:val="0"/>
        <w:spacing w:after="0" w:line="276" w:lineRule="auto"/>
        <w:ind w:left="360"/>
        <w:jc w:val="both"/>
        <w:rPr>
          <w:rFonts w:ascii="Arial" w:hAnsi="Arial" w:cs="Arial"/>
          <w:color w:val="000000"/>
          <w:sz w:val="20"/>
          <w:szCs w:val="20"/>
        </w:rPr>
      </w:pPr>
      <w:r w:rsidRPr="007076F4">
        <w:rPr>
          <w:rFonts w:ascii="Arial" w:hAnsi="Arial" w:cs="Arial"/>
          <w:color w:val="000000"/>
          <w:sz w:val="20"/>
          <w:szCs w:val="20"/>
        </w:rPr>
        <w:t xml:space="preserve">Wykonawca udziela gwarancji jakości </w:t>
      </w:r>
      <w:r w:rsidR="007076F4">
        <w:rPr>
          <w:rFonts w:ascii="Arial" w:hAnsi="Arial" w:cs="Arial"/>
          <w:color w:val="000000"/>
          <w:sz w:val="20"/>
          <w:szCs w:val="20"/>
        </w:rPr>
        <w:t xml:space="preserve">i rękojmi </w:t>
      </w:r>
      <w:r w:rsidRPr="007076F4">
        <w:rPr>
          <w:rFonts w:ascii="Arial" w:hAnsi="Arial" w:cs="Arial"/>
          <w:color w:val="000000"/>
          <w:sz w:val="20"/>
          <w:szCs w:val="20"/>
        </w:rPr>
        <w:t xml:space="preserve">za wady wykonanych prac projektowych. Okres gwarancji upływa odpowiednio po upływie 1 roku od dnia uzyskania pozwolenia na użytkowanie obiektu lub w przypadku braku wymogu jego uzyskania po upływie 1 roku od dnia odbioru </w:t>
      </w:r>
      <w:r w:rsidRPr="007076F4">
        <w:rPr>
          <w:rFonts w:ascii="Arial" w:hAnsi="Arial" w:cs="Arial"/>
          <w:color w:val="000000"/>
          <w:sz w:val="20"/>
          <w:szCs w:val="20"/>
        </w:rPr>
        <w:lastRenderedPageBreak/>
        <w:t xml:space="preserve">końcowego robót budowlanych wykonanych na podstawie projektu budowlanego będącego przedmiotem niniejszego zamówienia lub po upływie 3 lat od daty uzyskania prawomocnej decyzji pozwolenia </w:t>
      </w:r>
      <w:r w:rsidR="007076F4" w:rsidRPr="007076F4">
        <w:rPr>
          <w:rFonts w:ascii="Arial" w:hAnsi="Arial" w:cs="Arial"/>
          <w:color w:val="000000"/>
          <w:sz w:val="20"/>
          <w:szCs w:val="20"/>
        </w:rPr>
        <w:t xml:space="preserve">na budowę w przypadku niezrealizowania zadania objętego dokumentacją projektową. </w:t>
      </w:r>
    </w:p>
    <w:p w14:paraId="55EA9CF2" w14:textId="77777777" w:rsidR="007076F4" w:rsidRPr="007076F4" w:rsidRDefault="007076F4" w:rsidP="000D3C7F">
      <w:pPr>
        <w:pStyle w:val="Akapitzlist"/>
        <w:numPr>
          <w:ilvl w:val="0"/>
          <w:numId w:val="31"/>
        </w:numPr>
        <w:spacing w:line="276" w:lineRule="auto"/>
        <w:ind w:left="360"/>
        <w:jc w:val="both"/>
        <w:rPr>
          <w:rFonts w:ascii="Arial" w:hAnsi="Arial" w:cs="Arial"/>
          <w:color w:val="000000"/>
          <w:sz w:val="20"/>
          <w:szCs w:val="20"/>
        </w:rPr>
      </w:pPr>
      <w:r w:rsidRPr="007076F4">
        <w:rPr>
          <w:rFonts w:ascii="Arial" w:hAnsi="Arial" w:cs="Arial"/>
          <w:color w:val="000000"/>
          <w:sz w:val="20"/>
          <w:szCs w:val="20"/>
        </w:rPr>
        <w:t xml:space="preserve">Warunki udzielonej gwarancji jakości: </w:t>
      </w:r>
    </w:p>
    <w:p w14:paraId="12DD7FDC" w14:textId="56118E37" w:rsidR="007076F4" w:rsidRPr="007076F4" w:rsidRDefault="007076F4" w:rsidP="000D3C7F">
      <w:pPr>
        <w:pStyle w:val="Akapitzlist"/>
        <w:numPr>
          <w:ilvl w:val="0"/>
          <w:numId w:val="32"/>
        </w:numPr>
        <w:spacing w:line="276" w:lineRule="auto"/>
        <w:jc w:val="both"/>
        <w:rPr>
          <w:rFonts w:ascii="Arial" w:hAnsi="Arial" w:cs="Arial"/>
          <w:color w:val="000000"/>
          <w:sz w:val="20"/>
          <w:szCs w:val="20"/>
        </w:rPr>
      </w:pPr>
      <w:r w:rsidRPr="007076F4">
        <w:rPr>
          <w:rFonts w:ascii="Arial" w:hAnsi="Arial" w:cs="Arial"/>
          <w:color w:val="000000"/>
          <w:sz w:val="20"/>
          <w:szCs w:val="20"/>
        </w:rPr>
        <w:t>Wykonawca zobowiązuje się do usunięcia na swój koszt wad ujawnionych w okresie gwarancji w terminie wyznaczonym przez Zamawiającego,</w:t>
      </w:r>
    </w:p>
    <w:p w14:paraId="7F340EE7" w14:textId="5D0801E3" w:rsidR="007076F4" w:rsidRPr="007076F4" w:rsidRDefault="00241E1A" w:rsidP="000D3C7F">
      <w:pPr>
        <w:pStyle w:val="Akapitzlist"/>
        <w:numPr>
          <w:ilvl w:val="0"/>
          <w:numId w:val="32"/>
        </w:numPr>
        <w:spacing w:line="276" w:lineRule="auto"/>
        <w:jc w:val="both"/>
        <w:rPr>
          <w:rFonts w:ascii="Arial" w:hAnsi="Arial" w:cs="Arial"/>
          <w:color w:val="000000"/>
          <w:sz w:val="20"/>
          <w:szCs w:val="20"/>
        </w:rPr>
      </w:pPr>
      <w:r>
        <w:rPr>
          <w:rFonts w:ascii="Arial" w:hAnsi="Arial" w:cs="Arial"/>
          <w:color w:val="000000"/>
          <w:sz w:val="20"/>
          <w:szCs w:val="20"/>
        </w:rPr>
        <w:t>r</w:t>
      </w:r>
      <w:r w:rsidR="007076F4" w:rsidRPr="007076F4">
        <w:rPr>
          <w:rFonts w:ascii="Arial" w:hAnsi="Arial" w:cs="Arial"/>
          <w:color w:val="000000"/>
          <w:sz w:val="20"/>
          <w:szCs w:val="20"/>
        </w:rPr>
        <w:t>oszczenia z tytułu gwarancji mogą być zgłoszone także po upływie okresu gwarancji, jeżeli przed jego upływem Zamawiający zawiadomi Wykonawcę o ich istnieniu,</w:t>
      </w:r>
    </w:p>
    <w:p w14:paraId="6D209EF2" w14:textId="72CCDCF0" w:rsidR="007076F4" w:rsidRPr="007076F4" w:rsidRDefault="007076F4" w:rsidP="000D3C7F">
      <w:pPr>
        <w:pStyle w:val="Akapitzlist"/>
        <w:numPr>
          <w:ilvl w:val="0"/>
          <w:numId w:val="32"/>
        </w:numPr>
        <w:spacing w:after="0" w:line="276" w:lineRule="auto"/>
        <w:jc w:val="both"/>
        <w:rPr>
          <w:rFonts w:ascii="Arial" w:hAnsi="Arial" w:cs="Arial"/>
          <w:color w:val="000000"/>
          <w:sz w:val="20"/>
          <w:szCs w:val="20"/>
        </w:rPr>
      </w:pPr>
      <w:r w:rsidRPr="007076F4">
        <w:rPr>
          <w:rFonts w:ascii="Arial" w:hAnsi="Arial" w:cs="Arial"/>
          <w:color w:val="000000"/>
          <w:sz w:val="20"/>
          <w:szCs w:val="20"/>
        </w:rPr>
        <w:t xml:space="preserve"> </w:t>
      </w:r>
      <w:r w:rsidR="00241E1A">
        <w:rPr>
          <w:rFonts w:ascii="Arial" w:hAnsi="Arial" w:cs="Arial"/>
          <w:color w:val="000000"/>
          <w:sz w:val="20"/>
          <w:szCs w:val="20"/>
        </w:rPr>
        <w:t>o</w:t>
      </w:r>
      <w:r w:rsidRPr="007076F4">
        <w:rPr>
          <w:rFonts w:ascii="Arial" w:hAnsi="Arial" w:cs="Arial"/>
          <w:color w:val="000000"/>
          <w:sz w:val="20"/>
          <w:szCs w:val="20"/>
        </w:rPr>
        <w:t xml:space="preserve"> istnieniu wad Zamawiający zobowiązany jest zawiadomić Wykonawcę na piśmie</w:t>
      </w:r>
      <w:r w:rsidR="00241E1A">
        <w:rPr>
          <w:rFonts w:ascii="Arial" w:hAnsi="Arial" w:cs="Arial"/>
          <w:color w:val="000000"/>
          <w:sz w:val="20"/>
          <w:szCs w:val="20"/>
        </w:rPr>
        <w:t>.</w:t>
      </w:r>
      <w:r w:rsidRPr="007076F4">
        <w:rPr>
          <w:rFonts w:ascii="Arial" w:hAnsi="Arial" w:cs="Arial"/>
          <w:color w:val="000000"/>
          <w:sz w:val="20"/>
          <w:szCs w:val="20"/>
        </w:rPr>
        <w:t xml:space="preserve"> </w:t>
      </w:r>
    </w:p>
    <w:p w14:paraId="6EF7FF22" w14:textId="70CAE0FC" w:rsidR="007076F4" w:rsidRPr="007076F4" w:rsidRDefault="007076F4" w:rsidP="000D3C7F">
      <w:pPr>
        <w:pStyle w:val="Tekstpodstawowy21"/>
        <w:numPr>
          <w:ilvl w:val="0"/>
          <w:numId w:val="31"/>
        </w:numPr>
        <w:spacing w:line="276" w:lineRule="auto"/>
        <w:ind w:left="360"/>
        <w:jc w:val="both"/>
        <w:rPr>
          <w:b w:val="0"/>
          <w:sz w:val="20"/>
          <w:szCs w:val="20"/>
        </w:rPr>
      </w:pPr>
      <w:r w:rsidRPr="007076F4">
        <w:rPr>
          <w:b w:val="0"/>
          <w:sz w:val="20"/>
          <w:szCs w:val="20"/>
        </w:rPr>
        <w:t>W przypadku wystąpienia opóźnienia Wykonawcy w usunięciu wad stwierdzonych w okresie rękojmi za wady i gwarancji, Zamawiający może, bez upoważnienia sądowego, zlecić ich usuniecie wybranej przez siebie innej firmie na koszt i niebezpieczeństwo Wykonawcy, zachowując przy tym prawo do roszczenia naprawienia szkody spowodowanej ww. opóźnieniem w tym też uprawnień do naliczania kar umownych i odszkodowania uzupełniającego.</w:t>
      </w:r>
    </w:p>
    <w:p w14:paraId="596AA65C" w14:textId="37ED8F0A" w:rsidR="007076F4" w:rsidRPr="007076F4" w:rsidRDefault="007076F4" w:rsidP="000D3C7F">
      <w:pPr>
        <w:pStyle w:val="Tekstpodstawowy21"/>
        <w:numPr>
          <w:ilvl w:val="0"/>
          <w:numId w:val="31"/>
        </w:numPr>
        <w:spacing w:line="276" w:lineRule="auto"/>
        <w:ind w:left="360"/>
        <w:jc w:val="both"/>
        <w:rPr>
          <w:b w:val="0"/>
          <w:bCs w:val="0"/>
          <w:sz w:val="20"/>
          <w:szCs w:val="20"/>
        </w:rPr>
      </w:pPr>
      <w:r w:rsidRPr="007076F4">
        <w:rPr>
          <w:b w:val="0"/>
          <w:bCs w:val="0"/>
          <w:color w:val="000000"/>
          <w:sz w:val="20"/>
          <w:szCs w:val="20"/>
        </w:rPr>
        <w:t xml:space="preserve">Wykonawca zobowiązany jest na wezwanie Zamawiającego do udzielania ewentualnych odpowiedzi na zapytania oferentów w trakcie prowadzenia postępowań o udzielenie zamówienia publicznego na roboty budowlane. </w:t>
      </w:r>
    </w:p>
    <w:p w14:paraId="6B7CF681" w14:textId="0222FB45" w:rsidR="007076F4" w:rsidRPr="007076F4" w:rsidRDefault="007076F4" w:rsidP="000D3C7F">
      <w:pPr>
        <w:pStyle w:val="Tekstpodstawowy21"/>
        <w:numPr>
          <w:ilvl w:val="0"/>
          <w:numId w:val="31"/>
        </w:numPr>
        <w:spacing w:line="276" w:lineRule="auto"/>
        <w:ind w:left="360"/>
        <w:jc w:val="both"/>
        <w:rPr>
          <w:b w:val="0"/>
          <w:bCs w:val="0"/>
          <w:sz w:val="20"/>
          <w:szCs w:val="20"/>
        </w:rPr>
      </w:pPr>
      <w:r w:rsidRPr="007076F4">
        <w:rPr>
          <w:b w:val="0"/>
          <w:bCs w:val="0"/>
          <w:color w:val="000000"/>
          <w:sz w:val="20"/>
          <w:szCs w:val="20"/>
        </w:rPr>
        <w:t>Wykonawca zobowiązuje się do wykonania w okresie gwarancyjnym nie mniej niż trzech aktualizacji kosztorysu inwestorskiego w wersji papierowej i elektronicznej w ramach wynagrodzenia określonego w §</w:t>
      </w:r>
      <w:r w:rsidR="00241E1A">
        <w:rPr>
          <w:b w:val="0"/>
          <w:bCs w:val="0"/>
          <w:color w:val="000000"/>
          <w:sz w:val="20"/>
          <w:szCs w:val="20"/>
        </w:rPr>
        <w:t>3 ust. 1</w:t>
      </w:r>
      <w:r w:rsidRPr="007076F4">
        <w:rPr>
          <w:b w:val="0"/>
          <w:bCs w:val="0"/>
          <w:color w:val="000000"/>
          <w:sz w:val="20"/>
          <w:szCs w:val="20"/>
        </w:rPr>
        <w:t xml:space="preserve">. </w:t>
      </w:r>
    </w:p>
    <w:p w14:paraId="47E60EBC" w14:textId="77777777" w:rsidR="00637755" w:rsidRPr="00241E1A" w:rsidRDefault="00637755" w:rsidP="000D3C7F">
      <w:pPr>
        <w:pStyle w:val="Tekstpodstawowy21"/>
        <w:numPr>
          <w:ilvl w:val="0"/>
          <w:numId w:val="31"/>
        </w:numPr>
        <w:spacing w:line="276" w:lineRule="auto"/>
        <w:ind w:left="417"/>
        <w:jc w:val="both"/>
        <w:rPr>
          <w:b w:val="0"/>
          <w:bCs w:val="0"/>
          <w:sz w:val="20"/>
          <w:szCs w:val="20"/>
        </w:rPr>
      </w:pPr>
      <w:r w:rsidRPr="007076F4">
        <w:rPr>
          <w:b w:val="0"/>
          <w:sz w:val="20"/>
          <w:szCs w:val="20"/>
        </w:rPr>
        <w:t xml:space="preserve">Wykonawca zobowiązuje się w okresie realizacji przedmiotu umowy oraz w okresie rękojmi i gwarancji do uwzględnienia w opracowaniu wszelkich uwag przedłożonych przez Zamawiającego w terminie do 5 dni od zgłoszenia ich przez Zamawiającego. </w:t>
      </w:r>
    </w:p>
    <w:p w14:paraId="798BBDA7" w14:textId="77777777" w:rsidR="00637755" w:rsidRPr="00241E1A" w:rsidRDefault="00637755" w:rsidP="000D3C7F">
      <w:pPr>
        <w:pStyle w:val="Tekstpodstawowy21"/>
        <w:numPr>
          <w:ilvl w:val="0"/>
          <w:numId w:val="31"/>
        </w:numPr>
        <w:spacing w:line="276" w:lineRule="auto"/>
        <w:ind w:left="417"/>
        <w:jc w:val="both"/>
        <w:rPr>
          <w:b w:val="0"/>
          <w:bCs w:val="0"/>
          <w:sz w:val="20"/>
          <w:szCs w:val="20"/>
        </w:rPr>
      </w:pPr>
      <w:r w:rsidRPr="00241E1A">
        <w:rPr>
          <w:b w:val="0"/>
          <w:sz w:val="20"/>
          <w:szCs w:val="20"/>
        </w:rPr>
        <w:t>Zamawiający może wykonywać uprawnienia z tytułu rękojmi za wady niezależnie od uprawnień wynikających z  gwarancji.</w:t>
      </w:r>
    </w:p>
    <w:p w14:paraId="00F7A5FC" w14:textId="77777777" w:rsidR="00637755" w:rsidRDefault="00637755" w:rsidP="000D3C7F">
      <w:pPr>
        <w:pStyle w:val="Tekstpodstawowy21"/>
        <w:numPr>
          <w:ilvl w:val="0"/>
          <w:numId w:val="31"/>
        </w:numPr>
        <w:spacing w:line="276" w:lineRule="auto"/>
        <w:ind w:left="417"/>
        <w:jc w:val="both"/>
        <w:rPr>
          <w:b w:val="0"/>
          <w:bCs w:val="0"/>
          <w:sz w:val="20"/>
          <w:szCs w:val="20"/>
        </w:rPr>
      </w:pPr>
      <w:r w:rsidRPr="00241E1A">
        <w:rPr>
          <w:b w:val="0"/>
          <w:bCs w:val="0"/>
          <w:sz w:val="20"/>
          <w:szCs w:val="20"/>
        </w:rPr>
        <w:t>Wykonawca jest odpowiedzialny względem Zamawiającego, jeżeli przedmiot umowy ma wady zmniejszające jego wartość lub użyteczność ze względu na cel oznaczony w umowie albo wynikający z okoliczności lub przeznaczenia, a w szczególności odpowiada za rozwiązania niezgodne z obowiązującymi normami i przepisami.</w:t>
      </w:r>
    </w:p>
    <w:p w14:paraId="37A760D5" w14:textId="77777777" w:rsidR="00637755" w:rsidRPr="00241E1A" w:rsidRDefault="00637755" w:rsidP="000D3C7F">
      <w:pPr>
        <w:pStyle w:val="Tekstpodstawowy21"/>
        <w:numPr>
          <w:ilvl w:val="0"/>
          <w:numId w:val="31"/>
        </w:numPr>
        <w:spacing w:line="276" w:lineRule="auto"/>
        <w:ind w:left="417"/>
        <w:jc w:val="both"/>
        <w:rPr>
          <w:b w:val="0"/>
          <w:bCs w:val="0"/>
          <w:sz w:val="20"/>
          <w:szCs w:val="20"/>
        </w:rPr>
      </w:pPr>
      <w:r w:rsidRPr="00241E1A">
        <w:rPr>
          <w:b w:val="0"/>
          <w:bCs w:val="0"/>
          <w:sz w:val="20"/>
          <w:szCs w:val="20"/>
        </w:rPr>
        <w:t xml:space="preserve">Zamawiający, który otrzymał wadliwy przedmiot umowy wykonując uprawnienia z tytułu rękojmi i gwarancji względem Wykonawcy może wedle swego wyboru: </w:t>
      </w:r>
    </w:p>
    <w:p w14:paraId="2B3A8C45" w14:textId="77777777" w:rsidR="00637755" w:rsidRPr="007076F4" w:rsidRDefault="00637755" w:rsidP="000D3C7F">
      <w:pPr>
        <w:pStyle w:val="Akapitzlist"/>
        <w:numPr>
          <w:ilvl w:val="0"/>
          <w:numId w:val="29"/>
        </w:numPr>
        <w:suppressAutoHyphens/>
        <w:spacing w:after="0" w:line="276" w:lineRule="auto"/>
        <w:jc w:val="both"/>
        <w:rPr>
          <w:rFonts w:ascii="Arial" w:eastAsia="Calibri" w:hAnsi="Arial" w:cs="Arial"/>
          <w:bCs/>
          <w:sz w:val="20"/>
          <w:szCs w:val="20"/>
          <w:lang w:eastAsia="ar-SA"/>
        </w:rPr>
      </w:pPr>
      <w:r w:rsidRPr="007076F4">
        <w:rPr>
          <w:rFonts w:ascii="Arial" w:eastAsia="Calibri" w:hAnsi="Arial" w:cs="Arial"/>
          <w:bCs/>
          <w:sz w:val="20"/>
          <w:szCs w:val="20"/>
          <w:lang w:eastAsia="ar-SA"/>
        </w:rPr>
        <w:t xml:space="preserve">zażądać bezpłatnego usunięcia wad w terminie wyznaczonym Wykonawcy, </w:t>
      </w:r>
    </w:p>
    <w:p w14:paraId="0023FD8D" w14:textId="77777777" w:rsidR="00637755" w:rsidRPr="007076F4" w:rsidRDefault="00637755" w:rsidP="000D3C7F">
      <w:pPr>
        <w:pStyle w:val="Akapitzlist"/>
        <w:numPr>
          <w:ilvl w:val="0"/>
          <w:numId w:val="29"/>
        </w:numPr>
        <w:suppressAutoHyphens/>
        <w:spacing w:after="0" w:line="276" w:lineRule="auto"/>
        <w:jc w:val="both"/>
        <w:rPr>
          <w:rFonts w:ascii="Arial" w:eastAsia="Calibri" w:hAnsi="Arial" w:cs="Arial"/>
          <w:bCs/>
          <w:sz w:val="20"/>
          <w:szCs w:val="20"/>
          <w:lang w:eastAsia="ar-SA"/>
        </w:rPr>
      </w:pPr>
      <w:r w:rsidRPr="007076F4">
        <w:rPr>
          <w:rFonts w:ascii="Arial" w:eastAsia="Calibri" w:hAnsi="Arial" w:cs="Arial"/>
          <w:bCs/>
          <w:sz w:val="20"/>
          <w:szCs w:val="20"/>
          <w:lang w:eastAsia="ar-SA"/>
        </w:rPr>
        <w:t xml:space="preserve">nie żądając usunięcia wad odpowiednio obniżyć wynagrodzenie Wykonawcy. </w:t>
      </w:r>
    </w:p>
    <w:p w14:paraId="6136F1AA" w14:textId="77777777" w:rsidR="00241E1A" w:rsidRDefault="00241E1A" w:rsidP="007076F4">
      <w:pPr>
        <w:pStyle w:val="Akapitzlist"/>
        <w:spacing w:after="0" w:line="276" w:lineRule="auto"/>
        <w:jc w:val="center"/>
        <w:rPr>
          <w:rFonts w:ascii="Arial" w:hAnsi="Arial" w:cs="Arial"/>
          <w:b/>
          <w:bCs/>
          <w:sz w:val="20"/>
          <w:szCs w:val="20"/>
        </w:rPr>
      </w:pPr>
    </w:p>
    <w:p w14:paraId="6C22D62D" w14:textId="1C43699A" w:rsidR="0010428B" w:rsidRPr="007076F4" w:rsidRDefault="0010428B" w:rsidP="007076F4">
      <w:pPr>
        <w:pStyle w:val="Akapitzlist"/>
        <w:spacing w:after="0" w:line="276" w:lineRule="auto"/>
        <w:jc w:val="center"/>
        <w:rPr>
          <w:rFonts w:ascii="Arial" w:hAnsi="Arial" w:cs="Arial"/>
          <w:b/>
          <w:bCs/>
          <w:sz w:val="20"/>
          <w:szCs w:val="20"/>
        </w:rPr>
      </w:pPr>
      <w:r w:rsidRPr="007076F4">
        <w:rPr>
          <w:rFonts w:ascii="Arial" w:hAnsi="Arial" w:cs="Arial"/>
          <w:b/>
          <w:bCs/>
          <w:sz w:val="20"/>
          <w:szCs w:val="20"/>
        </w:rPr>
        <w:t xml:space="preserve">§ </w:t>
      </w:r>
      <w:r w:rsidR="00F63995" w:rsidRPr="007076F4">
        <w:rPr>
          <w:rFonts w:ascii="Arial" w:hAnsi="Arial" w:cs="Arial"/>
          <w:b/>
          <w:bCs/>
          <w:sz w:val="20"/>
          <w:szCs w:val="20"/>
        </w:rPr>
        <w:t>8</w:t>
      </w:r>
    </w:p>
    <w:p w14:paraId="6F0123BA" w14:textId="77777777" w:rsidR="0007196C" w:rsidRDefault="0010428B" w:rsidP="0007196C">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Podwykonawcy</w:t>
      </w:r>
    </w:p>
    <w:p w14:paraId="1F73AB20" w14:textId="3221A066" w:rsidR="00BD609D" w:rsidRPr="0007196C" w:rsidRDefault="0010428B" w:rsidP="000D3C7F">
      <w:pPr>
        <w:pStyle w:val="Akapitzlist"/>
        <w:numPr>
          <w:ilvl w:val="0"/>
          <w:numId w:val="14"/>
        </w:numPr>
        <w:spacing w:after="0" w:line="300" w:lineRule="auto"/>
        <w:ind w:left="360"/>
        <w:rPr>
          <w:rFonts w:ascii="Arial" w:hAnsi="Arial" w:cs="Arial"/>
          <w:b/>
          <w:bCs/>
          <w:sz w:val="20"/>
          <w:szCs w:val="20"/>
        </w:rPr>
      </w:pPr>
      <w:r w:rsidRPr="0007196C">
        <w:rPr>
          <w:rFonts w:ascii="Arial" w:hAnsi="Arial" w:cs="Arial"/>
          <w:sz w:val="20"/>
          <w:szCs w:val="20"/>
        </w:rPr>
        <w:t>Wykonawca zobowiązuje się do wykonania przedmiotu zamówienia siłami własnymi</w:t>
      </w:r>
      <w:r w:rsidR="0007196C">
        <w:rPr>
          <w:rFonts w:ascii="Arial" w:hAnsi="Arial" w:cs="Arial"/>
          <w:b/>
          <w:bCs/>
          <w:sz w:val="20"/>
          <w:szCs w:val="20"/>
        </w:rPr>
        <w:t xml:space="preserve"> </w:t>
      </w:r>
      <w:r w:rsidRPr="0007196C">
        <w:rPr>
          <w:rFonts w:ascii="Arial" w:hAnsi="Arial" w:cs="Arial"/>
          <w:sz w:val="20"/>
          <w:szCs w:val="20"/>
        </w:rPr>
        <w:t xml:space="preserve">za wyjątkiem </w:t>
      </w:r>
      <w:r w:rsidR="0043113C">
        <w:rPr>
          <w:rFonts w:ascii="Arial" w:hAnsi="Arial" w:cs="Arial"/>
          <w:sz w:val="20"/>
          <w:szCs w:val="20"/>
        </w:rPr>
        <w:t>usług</w:t>
      </w:r>
      <w:r w:rsidRPr="0007196C">
        <w:rPr>
          <w:rFonts w:ascii="Arial" w:hAnsi="Arial" w:cs="Arial"/>
          <w:sz w:val="20"/>
          <w:szCs w:val="20"/>
        </w:rPr>
        <w:t xml:space="preserve"> w zakresie:</w:t>
      </w:r>
    </w:p>
    <w:p w14:paraId="2D7FF831" w14:textId="3B78AC38" w:rsidR="0010428B" w:rsidRPr="00800A96" w:rsidRDefault="0010428B" w:rsidP="000D3C7F">
      <w:pPr>
        <w:pStyle w:val="Akapitzlist"/>
        <w:numPr>
          <w:ilvl w:val="0"/>
          <w:numId w:val="3"/>
        </w:numPr>
        <w:spacing w:after="0" w:line="300" w:lineRule="auto"/>
        <w:jc w:val="both"/>
        <w:rPr>
          <w:rFonts w:ascii="Arial" w:hAnsi="Arial" w:cs="Arial"/>
          <w:sz w:val="20"/>
          <w:szCs w:val="20"/>
        </w:rPr>
      </w:pPr>
      <w:r w:rsidRPr="00800A96">
        <w:rPr>
          <w:rFonts w:ascii="Arial" w:hAnsi="Arial" w:cs="Arial"/>
          <w:sz w:val="20"/>
          <w:szCs w:val="20"/>
        </w:rPr>
        <w:t>……………………………………………………………… ,</w:t>
      </w:r>
    </w:p>
    <w:p w14:paraId="54C72D24" w14:textId="549C3F78" w:rsidR="0007196C" w:rsidRPr="0007196C" w:rsidRDefault="0010428B" w:rsidP="000D3C7F">
      <w:pPr>
        <w:pStyle w:val="Akapitzlist"/>
        <w:numPr>
          <w:ilvl w:val="0"/>
          <w:numId w:val="3"/>
        </w:numPr>
        <w:spacing w:after="0" w:line="300" w:lineRule="auto"/>
        <w:ind w:right="340"/>
        <w:jc w:val="both"/>
        <w:rPr>
          <w:rFonts w:ascii="Arial" w:hAnsi="Arial" w:cs="Arial"/>
          <w:sz w:val="20"/>
          <w:szCs w:val="20"/>
        </w:rPr>
      </w:pPr>
      <w:r w:rsidRPr="00800A96">
        <w:rPr>
          <w:rFonts w:ascii="Arial" w:hAnsi="Arial" w:cs="Arial"/>
          <w:sz w:val="20"/>
          <w:szCs w:val="20"/>
        </w:rPr>
        <w:t>……………………………………………………………… ,</w:t>
      </w:r>
      <w:r w:rsidRPr="0007196C">
        <w:rPr>
          <w:rFonts w:ascii="Arial" w:hAnsi="Arial" w:cs="Arial"/>
          <w:sz w:val="20"/>
          <w:szCs w:val="20"/>
        </w:rPr>
        <w:t>które zostaną wykonane przy udziale podwykonawcy (podwykonawców).</w:t>
      </w:r>
    </w:p>
    <w:p w14:paraId="2C70D11D" w14:textId="77777777" w:rsidR="0043113C" w:rsidRPr="0043113C" w:rsidRDefault="0043113C" w:rsidP="000D3C7F">
      <w:pPr>
        <w:pStyle w:val="Akapitzlist"/>
        <w:numPr>
          <w:ilvl w:val="0"/>
          <w:numId w:val="30"/>
        </w:numPr>
        <w:tabs>
          <w:tab w:val="num" w:pos="340"/>
        </w:tabs>
        <w:suppressAutoHyphens/>
        <w:spacing w:after="0" w:line="240" w:lineRule="auto"/>
        <w:jc w:val="both"/>
        <w:rPr>
          <w:rFonts w:ascii="Arial" w:eastAsia="Times New Roman" w:hAnsi="Arial" w:cs="Arial"/>
          <w:i/>
          <w:sz w:val="20"/>
          <w:szCs w:val="20"/>
          <w:lang w:eastAsia="ar-SA"/>
        </w:rPr>
      </w:pPr>
      <w:r w:rsidRPr="0043113C">
        <w:rPr>
          <w:rFonts w:ascii="Arial" w:eastAsia="Times New Roman" w:hAnsi="Arial" w:cs="Arial"/>
          <w:sz w:val="20"/>
          <w:szCs w:val="20"/>
          <w:lang w:eastAsia="ar-SA"/>
        </w:rPr>
        <w:t>Za działania i zaniechania Podwykonawców i dalszych Podwykonawców, Wykonawca ponosi odpowiedzialność jak za działania i zaniechania własne.</w:t>
      </w:r>
    </w:p>
    <w:p w14:paraId="7145C753" w14:textId="77777777" w:rsidR="00CA7367" w:rsidRPr="00CA7367" w:rsidRDefault="00CA7367" w:rsidP="00CA7367">
      <w:pPr>
        <w:spacing w:after="0" w:line="300" w:lineRule="auto"/>
        <w:jc w:val="both"/>
        <w:rPr>
          <w:rFonts w:ascii="Arial" w:hAnsi="Arial" w:cs="Arial"/>
          <w:sz w:val="20"/>
          <w:szCs w:val="20"/>
        </w:rPr>
      </w:pPr>
    </w:p>
    <w:p w14:paraId="64120FCC" w14:textId="2ED38606" w:rsidR="006742BA" w:rsidRPr="00800A96" w:rsidRDefault="006742BA" w:rsidP="00800A96">
      <w:pPr>
        <w:spacing w:after="0" w:line="300" w:lineRule="auto"/>
        <w:jc w:val="center"/>
        <w:rPr>
          <w:rFonts w:ascii="Arial" w:hAnsi="Arial" w:cs="Arial"/>
          <w:b/>
          <w:bCs/>
          <w:sz w:val="20"/>
          <w:szCs w:val="20"/>
        </w:rPr>
      </w:pPr>
      <w:r w:rsidRPr="00203B84">
        <w:rPr>
          <w:rFonts w:ascii="Arial" w:hAnsi="Arial" w:cs="Arial"/>
          <w:b/>
          <w:bCs/>
          <w:sz w:val="20"/>
          <w:szCs w:val="20"/>
        </w:rPr>
        <w:t xml:space="preserve">§ </w:t>
      </w:r>
      <w:r w:rsidR="00F63995">
        <w:rPr>
          <w:rFonts w:ascii="Arial" w:hAnsi="Arial" w:cs="Arial"/>
          <w:b/>
          <w:bCs/>
          <w:sz w:val="20"/>
          <w:szCs w:val="20"/>
        </w:rPr>
        <w:t>9</w:t>
      </w:r>
    </w:p>
    <w:p w14:paraId="23F4EDDC" w14:textId="77777777" w:rsidR="006742BA" w:rsidRPr="00800A96" w:rsidRDefault="006742BA" w:rsidP="00800A96">
      <w:pPr>
        <w:spacing w:after="0" w:line="300" w:lineRule="auto"/>
        <w:jc w:val="center"/>
        <w:rPr>
          <w:rFonts w:ascii="Arial" w:hAnsi="Arial" w:cs="Arial"/>
          <w:b/>
          <w:bCs/>
          <w:sz w:val="20"/>
          <w:szCs w:val="20"/>
        </w:rPr>
      </w:pPr>
      <w:r w:rsidRPr="00800A96">
        <w:rPr>
          <w:rFonts w:ascii="Arial" w:hAnsi="Arial" w:cs="Arial"/>
          <w:b/>
          <w:bCs/>
          <w:sz w:val="20"/>
          <w:szCs w:val="20"/>
        </w:rPr>
        <w:t>Personel realizujący zadanie</w:t>
      </w:r>
    </w:p>
    <w:p w14:paraId="2987893E" w14:textId="77777777" w:rsidR="00203B84" w:rsidRPr="000C7EB6" w:rsidRDefault="00203B84" w:rsidP="00203B84">
      <w:pPr>
        <w:spacing w:after="0" w:line="300" w:lineRule="auto"/>
        <w:jc w:val="both"/>
        <w:rPr>
          <w:rFonts w:ascii="Arial" w:hAnsi="Arial" w:cs="Arial"/>
          <w:sz w:val="20"/>
          <w:szCs w:val="20"/>
        </w:rPr>
      </w:pPr>
      <w:r w:rsidRPr="000C7EB6">
        <w:rPr>
          <w:rFonts w:ascii="Arial" w:hAnsi="Arial" w:cs="Arial"/>
          <w:sz w:val="20"/>
          <w:szCs w:val="20"/>
        </w:rPr>
        <w:t>1. Osobą upoważnioną do kontaktów:</w:t>
      </w:r>
    </w:p>
    <w:p w14:paraId="4FA8E012"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1) z Wykonawcą ze strony Zamawiającego jest: …………………..; nr tel.: ………………….;</w:t>
      </w:r>
    </w:p>
    <w:p w14:paraId="1CA8F67F"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e-mail: ……………………;</w:t>
      </w:r>
    </w:p>
    <w:p w14:paraId="19052574" w14:textId="77777777" w:rsidR="00203B84" w:rsidRPr="000C7EB6" w:rsidRDefault="00203B84" w:rsidP="00203B84">
      <w:pPr>
        <w:spacing w:after="0" w:line="300" w:lineRule="auto"/>
        <w:ind w:left="340"/>
        <w:jc w:val="both"/>
        <w:rPr>
          <w:rFonts w:ascii="Arial" w:hAnsi="Arial" w:cs="Arial"/>
          <w:sz w:val="20"/>
          <w:szCs w:val="20"/>
        </w:rPr>
      </w:pPr>
      <w:r w:rsidRPr="000C7EB6">
        <w:rPr>
          <w:rFonts w:ascii="Arial" w:hAnsi="Arial" w:cs="Arial"/>
          <w:sz w:val="20"/>
          <w:szCs w:val="20"/>
        </w:rPr>
        <w:t>2) z Zamawiającym ze strony Wykonawcy jest: ……………………; nr tel.: ………………….;</w:t>
      </w:r>
    </w:p>
    <w:p w14:paraId="7B56ECDD" w14:textId="1F5AE034" w:rsidR="00203B84" w:rsidRPr="000C7EB6" w:rsidRDefault="00203B84" w:rsidP="005B5CD7">
      <w:pPr>
        <w:spacing w:after="0" w:line="300" w:lineRule="auto"/>
        <w:ind w:left="340"/>
        <w:jc w:val="both"/>
        <w:rPr>
          <w:rFonts w:ascii="Arial" w:hAnsi="Arial" w:cs="Arial"/>
          <w:sz w:val="20"/>
          <w:szCs w:val="20"/>
        </w:rPr>
      </w:pPr>
      <w:r w:rsidRPr="000C7EB6">
        <w:rPr>
          <w:rFonts w:ascii="Arial" w:hAnsi="Arial" w:cs="Arial"/>
          <w:sz w:val="20"/>
          <w:szCs w:val="20"/>
        </w:rPr>
        <w:t>e-mail: ……………………;</w:t>
      </w:r>
    </w:p>
    <w:p w14:paraId="50C9E3C7" w14:textId="2AA5BDD4" w:rsidR="00203B84" w:rsidRDefault="00203B84"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lastRenderedPageBreak/>
        <w:t xml:space="preserve">Wykonawca zobowiązany jest zapewnić wykonanie i kierowanie </w:t>
      </w:r>
      <w:r w:rsidR="001D20E6">
        <w:rPr>
          <w:rFonts w:ascii="Arial" w:hAnsi="Arial" w:cs="Arial"/>
          <w:sz w:val="20"/>
          <w:szCs w:val="20"/>
        </w:rPr>
        <w:t>pracami</w:t>
      </w:r>
      <w:r w:rsidRPr="0007196C">
        <w:rPr>
          <w:rFonts w:ascii="Arial" w:hAnsi="Arial" w:cs="Arial"/>
          <w:sz w:val="20"/>
          <w:szCs w:val="20"/>
        </w:rPr>
        <w:t xml:space="preserve"> objętymi Umową przez osoby posiadające stosowne kwalifikacje zawodowe i uprawnienia budowlane.</w:t>
      </w:r>
    </w:p>
    <w:p w14:paraId="4B625B73" w14:textId="31813A7E" w:rsidR="00203B84" w:rsidRPr="0007196C" w:rsidRDefault="00203B84"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Wykonawca ustanawia</w:t>
      </w:r>
      <w:r w:rsidR="005B5CD7" w:rsidRPr="0007196C">
        <w:rPr>
          <w:rFonts w:ascii="Arial" w:hAnsi="Arial" w:cs="Arial"/>
          <w:sz w:val="20"/>
          <w:szCs w:val="20"/>
        </w:rPr>
        <w:t xml:space="preserve"> </w:t>
      </w:r>
      <w:r w:rsidR="001D20E6">
        <w:rPr>
          <w:rFonts w:ascii="Arial" w:hAnsi="Arial" w:cs="Arial"/>
          <w:sz w:val="20"/>
          <w:szCs w:val="20"/>
        </w:rPr>
        <w:t>projektanta</w:t>
      </w:r>
      <w:r w:rsidRPr="0007196C">
        <w:rPr>
          <w:rFonts w:ascii="Arial" w:hAnsi="Arial" w:cs="Arial"/>
          <w:sz w:val="20"/>
          <w:szCs w:val="20"/>
        </w:rPr>
        <w:t xml:space="preserve"> w osobie: ………………….; uprawnienia budowlane nr ……………………..; </w:t>
      </w:r>
      <w:r w:rsidR="005B5CD7" w:rsidRPr="0007196C">
        <w:rPr>
          <w:rFonts w:ascii="Arial" w:hAnsi="Arial" w:cs="Arial"/>
          <w:sz w:val="20"/>
          <w:szCs w:val="20"/>
        </w:rPr>
        <w:t xml:space="preserve"> </w:t>
      </w:r>
      <w:r w:rsidRPr="0007196C">
        <w:rPr>
          <w:rFonts w:ascii="Arial" w:hAnsi="Arial" w:cs="Arial"/>
          <w:sz w:val="20"/>
          <w:szCs w:val="20"/>
        </w:rPr>
        <w:t xml:space="preserve">nr tel.:……………………..  posiadającego uprawnienia </w:t>
      </w:r>
      <w:r w:rsidR="001D20E6">
        <w:rPr>
          <w:rFonts w:ascii="Arial" w:hAnsi="Arial" w:cs="Arial"/>
          <w:sz w:val="20"/>
          <w:szCs w:val="20"/>
        </w:rPr>
        <w:t>do projektowania w specjalności instalacyjnej w zakresie sieci, instalacji i urządzeń cieplnych, wentylacyjnych, gazowych, wodociągowych i kanalizacyjnych bez ograniczeń.</w:t>
      </w:r>
    </w:p>
    <w:p w14:paraId="1D6DFB2D" w14:textId="6EFCD6B1" w:rsidR="005B5CD7" w:rsidRPr="0007196C" w:rsidRDefault="005B5CD7"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 xml:space="preserve">Zmiana personelu, o którym mowa w ust. 1 i 3 nie jest zmianą wymagającą zmiany Umowy, wymaga jednak pisemnego powiadomienia drugiej strony oraz spełnienia przez Wykonawcę wymogów określonych w ust. </w:t>
      </w:r>
      <w:r w:rsidR="006242A0">
        <w:rPr>
          <w:rFonts w:ascii="Arial" w:hAnsi="Arial" w:cs="Arial"/>
          <w:sz w:val="20"/>
          <w:szCs w:val="20"/>
        </w:rPr>
        <w:t>3</w:t>
      </w:r>
      <w:r w:rsidRPr="0007196C">
        <w:rPr>
          <w:rFonts w:ascii="Arial" w:hAnsi="Arial" w:cs="Arial"/>
          <w:sz w:val="20"/>
          <w:szCs w:val="20"/>
        </w:rPr>
        <w:t xml:space="preserve">. Wykonawca wraz z zawiadomieniem o zmianie personelu  dostarczy wymagane przepisami prawa dokumenty osób obejmujących funkcję, o których mowa w ust. </w:t>
      </w:r>
      <w:r w:rsidR="001D20E6">
        <w:rPr>
          <w:rFonts w:ascii="Arial" w:hAnsi="Arial" w:cs="Arial"/>
          <w:sz w:val="20"/>
          <w:szCs w:val="20"/>
        </w:rPr>
        <w:t>3</w:t>
      </w:r>
      <w:r w:rsidRPr="0007196C">
        <w:rPr>
          <w:rFonts w:ascii="Arial" w:hAnsi="Arial" w:cs="Arial"/>
          <w:sz w:val="20"/>
          <w:szCs w:val="20"/>
        </w:rPr>
        <w:t>.</w:t>
      </w:r>
    </w:p>
    <w:p w14:paraId="1F49C205" w14:textId="0F489D80" w:rsidR="005B5CD7" w:rsidRPr="0007196C" w:rsidRDefault="005B5CD7"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 xml:space="preserve">W przypadku zmiany personelu, o którym mowa w ust. </w:t>
      </w:r>
      <w:r w:rsidR="0060057D">
        <w:rPr>
          <w:rFonts w:ascii="Arial" w:hAnsi="Arial" w:cs="Arial"/>
          <w:sz w:val="20"/>
          <w:szCs w:val="20"/>
        </w:rPr>
        <w:t>3</w:t>
      </w:r>
      <w:r w:rsidRPr="0007196C">
        <w:rPr>
          <w:rFonts w:ascii="Arial" w:hAnsi="Arial" w:cs="Arial"/>
          <w:sz w:val="20"/>
          <w:szCs w:val="20"/>
        </w:rPr>
        <w:t xml:space="preserve"> wymaga się od Wykonawcy, aby przejmujący funkcję personel </w:t>
      </w:r>
      <w:r w:rsidR="00C4249D" w:rsidRPr="0007196C">
        <w:rPr>
          <w:rFonts w:ascii="Arial" w:hAnsi="Arial" w:cs="Arial"/>
          <w:sz w:val="20"/>
          <w:szCs w:val="20"/>
        </w:rPr>
        <w:t xml:space="preserve">spełniał wymagania określone </w:t>
      </w:r>
      <w:r w:rsidRPr="0007196C">
        <w:rPr>
          <w:rFonts w:ascii="Arial" w:hAnsi="Arial" w:cs="Arial"/>
          <w:sz w:val="20"/>
          <w:szCs w:val="20"/>
        </w:rPr>
        <w:t>w SWZ.</w:t>
      </w:r>
    </w:p>
    <w:p w14:paraId="6BA4F708" w14:textId="353E516E" w:rsidR="005B5CD7" w:rsidRPr="00E0313E" w:rsidRDefault="005B5CD7" w:rsidP="00E0313E">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Zamawiający może zażądać od Wykonawcy zmiany personelu, o którym mowa w ust. 1</w:t>
      </w:r>
      <w:r w:rsidR="006242A0">
        <w:rPr>
          <w:rFonts w:ascii="Arial" w:hAnsi="Arial" w:cs="Arial"/>
          <w:sz w:val="20"/>
          <w:szCs w:val="20"/>
        </w:rPr>
        <w:t xml:space="preserve"> i 3</w:t>
      </w:r>
      <w:r w:rsidRPr="00E0313E">
        <w:rPr>
          <w:rFonts w:ascii="Arial" w:hAnsi="Arial" w:cs="Arial"/>
          <w:sz w:val="20"/>
          <w:szCs w:val="20"/>
        </w:rPr>
        <w:t>, jeżeli uzna, że nie wykonuje należycie swoich obowiązków. Wykonawca obowiązany jest dokonać zmiany personelu w terminie 7 dni od daty złożenia wniosku Zamawiającego.</w:t>
      </w:r>
    </w:p>
    <w:p w14:paraId="32A5D71B" w14:textId="77777777" w:rsidR="005B5CD7" w:rsidRPr="0007196C" w:rsidRDefault="005B5CD7" w:rsidP="000D3C7F">
      <w:pPr>
        <w:pStyle w:val="Akapitzlist"/>
        <w:numPr>
          <w:ilvl w:val="0"/>
          <w:numId w:val="15"/>
        </w:numPr>
        <w:spacing w:after="0" w:line="300" w:lineRule="auto"/>
        <w:jc w:val="both"/>
        <w:rPr>
          <w:rFonts w:ascii="Arial" w:hAnsi="Arial" w:cs="Arial"/>
          <w:sz w:val="20"/>
          <w:szCs w:val="20"/>
        </w:rPr>
      </w:pPr>
      <w:r w:rsidRPr="0007196C">
        <w:rPr>
          <w:rFonts w:ascii="Arial" w:hAnsi="Arial" w:cs="Arial"/>
          <w:sz w:val="20"/>
          <w:szCs w:val="20"/>
        </w:rPr>
        <w:t xml:space="preserve">Wykonawca oświadcza, że posiada wszelkie uprawnienia niezbędne do należytego wykonania przedmiotu umowy. </w:t>
      </w:r>
    </w:p>
    <w:p w14:paraId="4F6992EC" w14:textId="703FD456" w:rsidR="00CA7367" w:rsidRPr="00241E1A" w:rsidRDefault="00CA7367" w:rsidP="00241E1A">
      <w:pPr>
        <w:spacing w:after="0" w:line="300" w:lineRule="auto"/>
        <w:rPr>
          <w:rFonts w:ascii="Arial" w:hAnsi="Arial" w:cs="Arial"/>
          <w:b/>
          <w:bCs/>
          <w:sz w:val="20"/>
          <w:szCs w:val="20"/>
        </w:rPr>
      </w:pPr>
    </w:p>
    <w:p w14:paraId="1DAD36D6" w14:textId="34413285"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 1</w:t>
      </w:r>
      <w:r w:rsidR="00241E1A">
        <w:rPr>
          <w:rFonts w:ascii="Arial" w:hAnsi="Arial" w:cs="Arial"/>
          <w:b/>
          <w:bCs/>
          <w:sz w:val="20"/>
          <w:szCs w:val="20"/>
        </w:rPr>
        <w:t>0</w:t>
      </w:r>
    </w:p>
    <w:p w14:paraId="191D6671" w14:textId="77777777" w:rsidR="00906BCF" w:rsidRPr="00BF05AE" w:rsidRDefault="00906BCF" w:rsidP="00800A96">
      <w:pPr>
        <w:pStyle w:val="Akapitzlist"/>
        <w:spacing w:after="0" w:line="300" w:lineRule="auto"/>
        <w:ind w:left="170"/>
        <w:jc w:val="center"/>
        <w:rPr>
          <w:rFonts w:ascii="Arial" w:hAnsi="Arial" w:cs="Arial"/>
          <w:b/>
          <w:bCs/>
          <w:sz w:val="20"/>
          <w:szCs w:val="20"/>
        </w:rPr>
      </w:pPr>
      <w:r w:rsidRPr="00BF05AE">
        <w:rPr>
          <w:rFonts w:ascii="Arial" w:hAnsi="Arial" w:cs="Arial"/>
          <w:b/>
          <w:bCs/>
          <w:sz w:val="20"/>
          <w:szCs w:val="20"/>
        </w:rPr>
        <w:t>Kary umowne</w:t>
      </w:r>
    </w:p>
    <w:p w14:paraId="76E5DF2F" w14:textId="77777777" w:rsidR="00241E1A" w:rsidRPr="00241E1A" w:rsidRDefault="00241E1A" w:rsidP="000D3C7F">
      <w:pPr>
        <w:numPr>
          <w:ilvl w:val="0"/>
          <w:numId w:val="34"/>
        </w:numPr>
        <w:tabs>
          <w:tab w:val="left" w:pos="340"/>
        </w:tabs>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Strony postanawiają, że obowiązującą je formę odszkodowania stanowią kary umowne, które będą naliczane w następujących wypadkach i wysokościach:</w:t>
      </w:r>
    </w:p>
    <w:p w14:paraId="6BB00C67" w14:textId="77777777" w:rsidR="00241E1A" w:rsidRPr="00241E1A" w:rsidRDefault="00241E1A" w:rsidP="000D3C7F">
      <w:pPr>
        <w:numPr>
          <w:ilvl w:val="0"/>
          <w:numId w:val="35"/>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Wykonawca płaci Zamawiającemu kary umowne:</w:t>
      </w:r>
    </w:p>
    <w:p w14:paraId="5BD8AED9" w14:textId="2B2F8126"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zwłokę w wykonaniu określonego w umowie przedmiotu odbioru w wysokości 0,5%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umowy za każdy dzień zwłoki, licząc od terminu zakończenia realizacji przedmiotu umowy, o którym mowa w § 2 umowy,</w:t>
      </w:r>
    </w:p>
    <w:p w14:paraId="22B8962C" w14:textId="6B860E2E"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zwłokę w usunięciu wad stwierdzonych przy odbiorze lub w okresie rękojmi za wady i gwarancji - w wysokości 0,5%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umowy za każdy dzień zwłoki liczonego od dnia wyznaczonego na usunięcie wad,</w:t>
      </w:r>
    </w:p>
    <w:p w14:paraId="1E65D992" w14:textId="38D6576A"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zwłokę w usunięciu wskazanych przez Zamawiającego na podstawie § 1 ust. 10 umowy wad w zakresie realizowanego przedmiotu umowy - w wysokości 0,5 %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za każdy dzień zwłoki, licząc od terminu wyznaczonego na usunięcie tych wad,</w:t>
      </w:r>
    </w:p>
    <w:p w14:paraId="445889BC" w14:textId="7FBB65B7" w:rsidR="00241E1A" w:rsidRPr="00241E1A" w:rsidRDefault="00241E1A" w:rsidP="000D3C7F">
      <w:pPr>
        <w:numPr>
          <w:ilvl w:val="0"/>
          <w:numId w:val="33"/>
        </w:numPr>
        <w:tabs>
          <w:tab w:val="num" w:pos="737"/>
        </w:tabs>
        <w:suppressAutoHyphens/>
        <w:spacing w:after="0" w:line="276" w:lineRule="auto"/>
        <w:ind w:left="993" w:hanging="284"/>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 odstąpienie od umowy z przyczyn zależnych od Wykonawcy – w wysokości 10 % 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w:t>
      </w:r>
    </w:p>
    <w:p w14:paraId="7F3A011C" w14:textId="77777777" w:rsidR="00241E1A" w:rsidRDefault="00241E1A" w:rsidP="000D3C7F">
      <w:pPr>
        <w:pStyle w:val="Akapitzlist"/>
        <w:numPr>
          <w:ilvl w:val="0"/>
          <w:numId w:val="35"/>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Zamawiający płaci Wykonawcy karę umowną z tytułu odstąpienia od umowy z przyczyn zależnych od Zamawiającego, innych niż wymienione w art. 456 ustawy z dnia 11 września 2019 r. Prawo zamówień publicznych – w wysokości 10 % wynagrodzenia umownego,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niniejszej umowy</w:t>
      </w:r>
    </w:p>
    <w:p w14:paraId="73A05021" w14:textId="684D3055"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Kary  umowne  z  tytułu   odstąpienia  od   umowy  będą    naliczane w   razie   wykonania  prawa  odstąpienia  od umowy  przez  strony  w   oparciu  o  zapisy  niniejszej umowy jak również odstąpienia dokonanego  na podstawie Kodeksu Cywilnego.</w:t>
      </w:r>
    </w:p>
    <w:p w14:paraId="6CA2387F" w14:textId="11C6E731"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Strony  zastrzegają  sobie  prawo  do  odszkodowania  uzupełniającego  przenoszącego  wysokość kar umownych do  wysokości  rzeczywiście  poniesionej  szkody  oraz  utraconych  korzyści.  Odszkodowanie to dotyczy wszystkich kar umownych przewidzianych w niniejszej umowie.</w:t>
      </w:r>
    </w:p>
    <w:p w14:paraId="265E4FEE" w14:textId="37832185"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W przypadku niewykonania lub nienależytego wykonania przez Wykonawcę zobowiązań umownych nieobjętych odszkodowaniem w formie kar umownych Wykonawca będzie ponosił odpowiedzialność odszkodowawczą na zasadach ogólnych określonych w </w:t>
      </w:r>
      <w:r>
        <w:rPr>
          <w:rFonts w:ascii="Arial" w:eastAsia="Times New Roman" w:hAnsi="Arial" w:cs="Arial"/>
          <w:sz w:val="20"/>
          <w:szCs w:val="20"/>
          <w:lang w:eastAsia="ar-SA"/>
        </w:rPr>
        <w:t>Kodeksie Cywilnym.</w:t>
      </w:r>
      <w:r w:rsidRPr="00241E1A">
        <w:rPr>
          <w:rFonts w:ascii="Arial" w:eastAsia="Times New Roman" w:hAnsi="Arial" w:cs="Arial"/>
          <w:sz w:val="20"/>
          <w:szCs w:val="20"/>
          <w:lang w:eastAsia="ar-SA"/>
        </w:rPr>
        <w:t xml:space="preserve"> </w:t>
      </w:r>
    </w:p>
    <w:p w14:paraId="0B2D379A" w14:textId="77777777"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W przypadku wystąpienia zwłoki Wykonawcy w wykonaniu przez niego zobowiązań przyjętych niniejszą umową Zamawiający może zlecić ich wykonanie wybranej przez siebie innej firmie na </w:t>
      </w:r>
      <w:r w:rsidRPr="00241E1A">
        <w:rPr>
          <w:rFonts w:ascii="Arial" w:eastAsia="Times New Roman" w:hAnsi="Arial" w:cs="Arial"/>
          <w:sz w:val="20"/>
          <w:szCs w:val="20"/>
          <w:lang w:eastAsia="ar-SA"/>
        </w:rPr>
        <w:lastRenderedPageBreak/>
        <w:t>koszt Wykonawcy – zachowując przy tym prawo do roszczenia naprawienia szkody spowodowanej w/w zwłoką.</w:t>
      </w:r>
    </w:p>
    <w:p w14:paraId="60BAD620" w14:textId="77777777"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Wykonawca wyraża zgodę na potrącenie kar umownych z przysługującego mu wynagrodzenia.</w:t>
      </w:r>
    </w:p>
    <w:p w14:paraId="7AB578E4" w14:textId="77777777" w:rsid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Termin płatności kar umownych określonych w niniejszej umowie wynosi 7 dni od daty doręczenia Wykonawcy wezwania do ich zapłaty.</w:t>
      </w:r>
    </w:p>
    <w:p w14:paraId="5421CD09" w14:textId="2506A886" w:rsidR="00241E1A" w:rsidRPr="00241E1A" w:rsidRDefault="00241E1A" w:rsidP="000D3C7F">
      <w:pPr>
        <w:pStyle w:val="Akapitzlist"/>
        <w:numPr>
          <w:ilvl w:val="0"/>
          <w:numId w:val="36"/>
        </w:numPr>
        <w:suppressAutoHyphens/>
        <w:spacing w:after="0" w:line="276" w:lineRule="auto"/>
        <w:jc w:val="both"/>
        <w:rPr>
          <w:rFonts w:ascii="Arial" w:eastAsia="Times New Roman" w:hAnsi="Arial" w:cs="Arial"/>
          <w:sz w:val="20"/>
          <w:szCs w:val="20"/>
          <w:lang w:eastAsia="ar-SA"/>
        </w:rPr>
      </w:pPr>
      <w:r w:rsidRPr="00241E1A">
        <w:rPr>
          <w:rFonts w:ascii="Arial" w:eastAsia="Times New Roman" w:hAnsi="Arial" w:cs="Arial"/>
          <w:sz w:val="20"/>
          <w:szCs w:val="20"/>
          <w:lang w:eastAsia="ar-SA"/>
        </w:rPr>
        <w:t xml:space="preserve">Maksymalna wysokość kar umownych nie może przekroczyć </w:t>
      </w:r>
      <w:r>
        <w:rPr>
          <w:rFonts w:ascii="Arial" w:eastAsia="Times New Roman" w:hAnsi="Arial" w:cs="Arial"/>
          <w:sz w:val="20"/>
          <w:szCs w:val="20"/>
          <w:lang w:eastAsia="ar-SA"/>
        </w:rPr>
        <w:t xml:space="preserve">20% </w:t>
      </w:r>
      <w:r w:rsidRPr="00241E1A">
        <w:rPr>
          <w:rFonts w:ascii="Arial" w:eastAsia="Times New Roman" w:hAnsi="Arial" w:cs="Arial"/>
          <w:sz w:val="20"/>
          <w:szCs w:val="20"/>
          <w:lang w:eastAsia="ar-SA"/>
        </w:rPr>
        <w:t xml:space="preserve">wynagrodzenia umownego brutto, o którym mowa w § 3 ust. </w:t>
      </w:r>
      <w:r>
        <w:rPr>
          <w:rFonts w:ascii="Arial" w:eastAsia="Times New Roman" w:hAnsi="Arial" w:cs="Arial"/>
          <w:sz w:val="20"/>
          <w:szCs w:val="20"/>
          <w:lang w:eastAsia="ar-SA"/>
        </w:rPr>
        <w:t>1</w:t>
      </w:r>
      <w:r w:rsidRPr="00241E1A">
        <w:rPr>
          <w:rFonts w:ascii="Arial" w:eastAsia="Times New Roman" w:hAnsi="Arial" w:cs="Arial"/>
          <w:sz w:val="20"/>
          <w:szCs w:val="20"/>
          <w:lang w:eastAsia="ar-SA"/>
        </w:rPr>
        <w:t xml:space="preserve"> niniejszej umowy.</w:t>
      </w:r>
    </w:p>
    <w:p w14:paraId="0042A3BC" w14:textId="77777777" w:rsidR="00171E2D" w:rsidRPr="00171E2D" w:rsidRDefault="00171E2D" w:rsidP="00171E2D">
      <w:pPr>
        <w:pStyle w:val="Akapitzlist"/>
        <w:spacing w:after="0" w:line="300" w:lineRule="auto"/>
        <w:jc w:val="both"/>
        <w:rPr>
          <w:rFonts w:ascii="Arial" w:hAnsi="Arial" w:cs="Arial"/>
          <w:sz w:val="20"/>
          <w:szCs w:val="20"/>
        </w:rPr>
      </w:pPr>
    </w:p>
    <w:p w14:paraId="55E560A6" w14:textId="2D5CA19C"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 1</w:t>
      </w:r>
      <w:r w:rsidR="00241E1A">
        <w:rPr>
          <w:rFonts w:ascii="Arial" w:hAnsi="Arial" w:cs="Arial"/>
          <w:b/>
          <w:bCs/>
          <w:sz w:val="20"/>
          <w:szCs w:val="20"/>
        </w:rPr>
        <w:t>1</w:t>
      </w:r>
    </w:p>
    <w:p w14:paraId="5BB9A575" w14:textId="77777777" w:rsidR="004A1C47" w:rsidRPr="00BF05AE" w:rsidRDefault="004A1C47" w:rsidP="00800A96">
      <w:pPr>
        <w:pStyle w:val="Akapitzlist"/>
        <w:spacing w:after="0" w:line="300" w:lineRule="auto"/>
        <w:ind w:left="360"/>
        <w:jc w:val="center"/>
        <w:rPr>
          <w:rFonts w:ascii="Arial" w:hAnsi="Arial" w:cs="Arial"/>
          <w:b/>
          <w:bCs/>
          <w:sz w:val="20"/>
          <w:szCs w:val="20"/>
        </w:rPr>
      </w:pPr>
      <w:r w:rsidRPr="00BF05AE">
        <w:rPr>
          <w:rFonts w:ascii="Arial" w:hAnsi="Arial" w:cs="Arial"/>
          <w:b/>
          <w:bCs/>
          <w:sz w:val="20"/>
          <w:szCs w:val="20"/>
        </w:rPr>
        <w:t>Odstąpienie od umowy</w:t>
      </w:r>
    </w:p>
    <w:p w14:paraId="7011C43D" w14:textId="77777777" w:rsidR="000D3C7F" w:rsidRPr="000D3C7F" w:rsidRDefault="000D3C7F" w:rsidP="000D3C7F">
      <w:pPr>
        <w:pStyle w:val="Tekstpodstawowy21"/>
        <w:numPr>
          <w:ilvl w:val="0"/>
          <w:numId w:val="37"/>
        </w:numPr>
        <w:spacing w:line="276" w:lineRule="auto"/>
        <w:ind w:left="336" w:hanging="336"/>
        <w:jc w:val="both"/>
        <w:rPr>
          <w:b w:val="0"/>
          <w:sz w:val="20"/>
          <w:szCs w:val="20"/>
        </w:rPr>
      </w:pPr>
      <w:r w:rsidRPr="000D3C7F">
        <w:rPr>
          <w:b w:val="0"/>
          <w:sz w:val="20"/>
          <w:szCs w:val="20"/>
        </w:rPr>
        <w:t>Zamawiający może odstąpić od umowy:</w:t>
      </w:r>
    </w:p>
    <w:p w14:paraId="74A251C4" w14:textId="77777777" w:rsidR="000D3C7F" w:rsidRPr="000D3C7F" w:rsidRDefault="000D3C7F" w:rsidP="000D3C7F">
      <w:pPr>
        <w:pStyle w:val="Tekstpodstawowy21"/>
        <w:numPr>
          <w:ilvl w:val="0"/>
          <w:numId w:val="38"/>
        </w:numPr>
        <w:spacing w:line="276" w:lineRule="auto"/>
        <w:jc w:val="both"/>
        <w:rPr>
          <w:b w:val="0"/>
          <w:sz w:val="20"/>
          <w:szCs w:val="20"/>
        </w:rPr>
      </w:pPr>
      <w:r w:rsidRPr="000D3C7F">
        <w:rPr>
          <w:b w:val="0"/>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227C4EA" w14:textId="77777777" w:rsidR="000D3C7F" w:rsidRPr="000D3C7F" w:rsidRDefault="000D3C7F" w:rsidP="000D3C7F">
      <w:pPr>
        <w:pStyle w:val="Akapitzlist"/>
        <w:numPr>
          <w:ilvl w:val="0"/>
          <w:numId w:val="38"/>
        </w:numPr>
        <w:tabs>
          <w:tab w:val="left" w:pos="284"/>
          <w:tab w:val="left" w:pos="709"/>
        </w:tabs>
        <w:spacing w:after="0" w:line="276" w:lineRule="auto"/>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jeżeli zachodzi co najmniej jedna z następujących okoliczności:  </w:t>
      </w:r>
    </w:p>
    <w:p w14:paraId="1ABA1077" w14:textId="77777777" w:rsidR="000D3C7F" w:rsidRPr="000D3C7F" w:rsidRDefault="000D3C7F" w:rsidP="000D3C7F">
      <w:pPr>
        <w:pStyle w:val="Akapitzlist"/>
        <w:numPr>
          <w:ilvl w:val="0"/>
          <w:numId w:val="40"/>
        </w:numPr>
        <w:spacing w:after="0" w:line="276" w:lineRule="auto"/>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dokonano zmiany umowy z naruszeniem art. 454 P.z.p. i art. 455 P.z.p., </w:t>
      </w:r>
    </w:p>
    <w:p w14:paraId="6F165555" w14:textId="77777777" w:rsidR="000D3C7F" w:rsidRPr="000D3C7F" w:rsidRDefault="000D3C7F" w:rsidP="000D3C7F">
      <w:pPr>
        <w:pStyle w:val="Akapitzlist"/>
        <w:numPr>
          <w:ilvl w:val="0"/>
          <w:numId w:val="40"/>
        </w:numPr>
        <w:spacing w:after="0" w:line="276" w:lineRule="auto"/>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Wykonawca w chwili zawarcia umowy podlegał wykluczeniu na podstawie art. 108 P.z.p., </w:t>
      </w:r>
    </w:p>
    <w:p w14:paraId="46D48F3F" w14:textId="77777777" w:rsidR="000D3C7F" w:rsidRPr="000D3C7F" w:rsidRDefault="000D3C7F" w:rsidP="000D3C7F">
      <w:pPr>
        <w:pStyle w:val="Akapitzlist"/>
        <w:numPr>
          <w:ilvl w:val="0"/>
          <w:numId w:val="40"/>
        </w:numPr>
        <w:suppressAutoHyphens/>
        <w:spacing w:after="0" w:line="276" w:lineRule="auto"/>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638836FB" w14:textId="17A6BC77" w:rsidR="000D3C7F" w:rsidRPr="000D3C7F" w:rsidRDefault="000D3C7F" w:rsidP="000D3C7F">
      <w:pPr>
        <w:pStyle w:val="Akapitzlist"/>
        <w:numPr>
          <w:ilvl w:val="0"/>
          <w:numId w:val="41"/>
        </w:numPr>
        <w:spacing w:line="276" w:lineRule="auto"/>
        <w:ind w:left="357" w:hanging="357"/>
        <w:jc w:val="both"/>
        <w:rPr>
          <w:rFonts w:ascii="Arial" w:eastAsia="Times New Roman" w:hAnsi="Arial" w:cs="Arial"/>
          <w:color w:val="000000"/>
          <w:sz w:val="20"/>
          <w:szCs w:val="20"/>
          <w:lang w:eastAsia="pl-PL"/>
        </w:rPr>
      </w:pPr>
      <w:r w:rsidRPr="000D3C7F">
        <w:rPr>
          <w:rFonts w:ascii="Arial" w:eastAsia="Times New Roman" w:hAnsi="Arial" w:cs="Arial"/>
          <w:color w:val="000000"/>
          <w:sz w:val="20"/>
          <w:szCs w:val="20"/>
          <w:lang w:eastAsia="pl-PL"/>
        </w:rPr>
        <w:t xml:space="preserve">W przypadku, o którym mowa w ust. 1 pkt 2) lit. a), </w:t>
      </w:r>
      <w:r>
        <w:rPr>
          <w:rFonts w:ascii="Arial" w:eastAsia="Times New Roman" w:hAnsi="Arial" w:cs="Arial"/>
          <w:color w:val="000000"/>
          <w:sz w:val="20"/>
          <w:szCs w:val="20"/>
          <w:lang w:eastAsia="pl-PL"/>
        </w:rPr>
        <w:t>Z</w:t>
      </w:r>
      <w:r w:rsidRPr="000D3C7F">
        <w:rPr>
          <w:rFonts w:ascii="Arial" w:eastAsia="Times New Roman" w:hAnsi="Arial" w:cs="Arial"/>
          <w:color w:val="000000"/>
          <w:sz w:val="20"/>
          <w:szCs w:val="20"/>
          <w:lang w:eastAsia="pl-PL"/>
        </w:rPr>
        <w:t>amawiający odstępuje od umowy w części, której zmiana dotyczy. W przypadkach, o których mowa w ust. 1, wykonawca może żądać wyłącznie wynagrodzenia należnego z tytułu wykonania części umowy.</w:t>
      </w:r>
    </w:p>
    <w:p w14:paraId="7BB225E1" w14:textId="6A87BBF2" w:rsidR="000D3C7F" w:rsidRPr="000D3C7F" w:rsidRDefault="000D3C7F" w:rsidP="000D3C7F">
      <w:pPr>
        <w:pStyle w:val="Akapitzlist"/>
        <w:numPr>
          <w:ilvl w:val="0"/>
          <w:numId w:val="41"/>
        </w:numPr>
        <w:spacing w:after="0" w:line="276" w:lineRule="auto"/>
        <w:ind w:left="357" w:hanging="357"/>
        <w:jc w:val="both"/>
        <w:rPr>
          <w:rFonts w:ascii="Arial" w:eastAsia="Times New Roman" w:hAnsi="Arial" w:cs="Arial"/>
          <w:sz w:val="20"/>
          <w:szCs w:val="20"/>
          <w:lang w:eastAsia="pl-PL"/>
        </w:rPr>
      </w:pPr>
      <w:r w:rsidRPr="000D3C7F">
        <w:rPr>
          <w:rFonts w:ascii="Arial" w:eastAsia="Times New Roman" w:hAnsi="Arial" w:cs="Arial"/>
          <w:sz w:val="20"/>
          <w:szCs w:val="20"/>
          <w:lang w:eastAsia="pl-PL"/>
        </w:rPr>
        <w:t>Zamawiający może odstąpić od umowy z ustawowych przyczyn przewidzianych przez przepisy Kodeksu Cywilnego, w tym w szczególności w  przypadku niewykonania zobowiązania w terminie określonym w § 2 umowy.</w:t>
      </w:r>
    </w:p>
    <w:p w14:paraId="7C641BC0" w14:textId="77777777" w:rsidR="000D3C7F" w:rsidRPr="000D3C7F" w:rsidRDefault="000D3C7F" w:rsidP="000D3C7F">
      <w:pPr>
        <w:pStyle w:val="Akapitzlist"/>
        <w:numPr>
          <w:ilvl w:val="0"/>
          <w:numId w:val="41"/>
        </w:numPr>
        <w:spacing w:after="0" w:line="276" w:lineRule="auto"/>
        <w:ind w:left="357" w:hanging="357"/>
        <w:jc w:val="both"/>
        <w:rPr>
          <w:rFonts w:ascii="Arial" w:eastAsia="Times New Roman" w:hAnsi="Arial" w:cs="Arial"/>
          <w:color w:val="000000"/>
          <w:sz w:val="20"/>
          <w:szCs w:val="20"/>
          <w:lang w:eastAsia="pl-PL"/>
        </w:rPr>
      </w:pPr>
      <w:r w:rsidRPr="000D3C7F">
        <w:rPr>
          <w:rFonts w:ascii="Arial" w:hAnsi="Arial" w:cs="Arial"/>
          <w:sz w:val="20"/>
          <w:szCs w:val="20"/>
        </w:rPr>
        <w:t>Zamawiający może również odstąpić od umowy jeżeli:</w:t>
      </w:r>
    </w:p>
    <w:p w14:paraId="27898E10" w14:textId="77777777" w:rsidR="000D3C7F" w:rsidRPr="000D3C7F" w:rsidRDefault="000D3C7F" w:rsidP="000D3C7F">
      <w:pPr>
        <w:pStyle w:val="Tekstpodstawowy21"/>
        <w:numPr>
          <w:ilvl w:val="0"/>
          <w:numId w:val="39"/>
        </w:numPr>
        <w:spacing w:line="276" w:lineRule="auto"/>
        <w:jc w:val="both"/>
        <w:rPr>
          <w:b w:val="0"/>
          <w:sz w:val="20"/>
          <w:szCs w:val="20"/>
        </w:rPr>
      </w:pPr>
      <w:r w:rsidRPr="000D3C7F">
        <w:rPr>
          <w:b w:val="0"/>
          <w:sz w:val="20"/>
          <w:szCs w:val="20"/>
        </w:rPr>
        <w:t>Wykonawca nie złożył pisemnej informacji o stanie zaawansowania prac wchodzących w zakres przedmiotu umowy w terminie do 14 dni licząc od drugiego bezskutecznego wezwania Zamawiającego,</w:t>
      </w:r>
    </w:p>
    <w:p w14:paraId="631BB249" w14:textId="77777777" w:rsidR="000D3C7F" w:rsidRPr="000D3C7F" w:rsidRDefault="000D3C7F" w:rsidP="000D3C7F">
      <w:pPr>
        <w:numPr>
          <w:ilvl w:val="0"/>
          <w:numId w:val="39"/>
        </w:numPr>
        <w:suppressAutoHyphens/>
        <w:spacing w:after="0" w:line="276" w:lineRule="auto"/>
        <w:jc w:val="both"/>
        <w:rPr>
          <w:rFonts w:ascii="Arial" w:eastAsia="Times New Roman" w:hAnsi="Arial" w:cs="Arial"/>
          <w:sz w:val="20"/>
          <w:szCs w:val="20"/>
          <w:lang w:eastAsia="ar-SA"/>
        </w:rPr>
      </w:pPr>
      <w:r w:rsidRPr="000D3C7F">
        <w:rPr>
          <w:rFonts w:ascii="Arial" w:eastAsia="Times New Roman" w:hAnsi="Arial" w:cs="Arial"/>
          <w:sz w:val="20"/>
          <w:szCs w:val="20"/>
          <w:lang w:eastAsia="ar-SA"/>
        </w:rPr>
        <w:t>Wykonawca nie wywiązuje się z obowiązków nałożonych na niego niniejszą umową, realizuje zadanie w sposób niezgodny z umową lub dokumentacją projektową, w szczególności z zapisami § 1 ust. 2 umowy lub też nienależycie wykonuje swoje zobowiązania umowne.</w:t>
      </w:r>
    </w:p>
    <w:p w14:paraId="38937662" w14:textId="77777777"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 xml:space="preserve">Odstąpienie od umowy w przypadkach wymienionych ust. 1 pkt 2), ust. 3 oraz ust. 4 pkt 1), 2) nastąpi w terminie do 30 dni od powzięcia przez Zamawiającego wiedzy o wymienionych w w/w ust. zdarzeniach. </w:t>
      </w:r>
    </w:p>
    <w:p w14:paraId="0C315B9B" w14:textId="5F44C52D"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Zamawiający może odstąpić od umowy w przypadku zmiany przepisów prawnych związanych z ochroną praw wyłącznych, w szczególności Prawa zamówień publiczny</w:t>
      </w:r>
      <w:r>
        <w:rPr>
          <w:b w:val="0"/>
          <w:sz w:val="20"/>
          <w:szCs w:val="20"/>
        </w:rPr>
        <w:t>ch</w:t>
      </w:r>
      <w:r w:rsidRPr="000D3C7F">
        <w:rPr>
          <w:b w:val="0"/>
          <w:sz w:val="20"/>
          <w:szCs w:val="20"/>
        </w:rPr>
        <w:t>. Odstąpienie w tym przypadku może nastąpić w terminie 30 dni od powzięcia wiadomości o tych okolicznościach.</w:t>
      </w:r>
    </w:p>
    <w:p w14:paraId="5C940028" w14:textId="77777777"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W przypadkach wymienionych w ust. 1, 3, 4, 6 Zamawiający nie płaci Wykonawcy odszkodowania.</w:t>
      </w:r>
    </w:p>
    <w:p w14:paraId="34D6D6DF" w14:textId="77777777" w:rsidR="000D3C7F" w:rsidRPr="000D3C7F" w:rsidRDefault="000D3C7F" w:rsidP="000D3C7F">
      <w:pPr>
        <w:pStyle w:val="Tekstpodstawowy21"/>
        <w:numPr>
          <w:ilvl w:val="0"/>
          <w:numId w:val="42"/>
        </w:numPr>
        <w:spacing w:line="276" w:lineRule="auto"/>
        <w:ind w:left="336" w:hanging="336"/>
        <w:jc w:val="both"/>
        <w:rPr>
          <w:b w:val="0"/>
          <w:sz w:val="20"/>
          <w:szCs w:val="20"/>
        </w:rPr>
      </w:pPr>
      <w:r w:rsidRPr="000D3C7F">
        <w:rPr>
          <w:b w:val="0"/>
          <w:sz w:val="20"/>
          <w:szCs w:val="20"/>
        </w:rPr>
        <w:t>Odstąpienie od umowy powinno nastąpić w formie pisemnej pod rygorem nieważności takiego odstąpienia i powinno zawierać uzasadnienie.</w:t>
      </w:r>
    </w:p>
    <w:p w14:paraId="30FE08C5" w14:textId="77777777" w:rsidR="000D3C7F" w:rsidRPr="000D3C7F" w:rsidRDefault="000D3C7F" w:rsidP="000D3C7F">
      <w:pPr>
        <w:pStyle w:val="Tekstpodstawowy21"/>
        <w:numPr>
          <w:ilvl w:val="0"/>
          <w:numId w:val="42"/>
        </w:numPr>
        <w:spacing w:line="276" w:lineRule="auto"/>
        <w:ind w:left="357" w:hanging="357"/>
        <w:jc w:val="both"/>
        <w:rPr>
          <w:b w:val="0"/>
          <w:sz w:val="20"/>
          <w:szCs w:val="20"/>
        </w:rPr>
      </w:pPr>
      <w:r w:rsidRPr="000D3C7F">
        <w:rPr>
          <w:b w:val="0"/>
          <w:sz w:val="20"/>
          <w:szCs w:val="20"/>
        </w:rPr>
        <w:t>W przypadku odstąpienia od umowy Wykonawcę oraz Zamawiającego obciążają następujące obowiązki szczegółowe:</w:t>
      </w:r>
    </w:p>
    <w:p w14:paraId="1CA34CA7" w14:textId="77777777" w:rsidR="000D3C7F" w:rsidRPr="000D3C7F" w:rsidRDefault="000D3C7F" w:rsidP="000D3C7F">
      <w:pPr>
        <w:pStyle w:val="Tekstpodstawowy21"/>
        <w:numPr>
          <w:ilvl w:val="0"/>
          <w:numId w:val="43"/>
        </w:numPr>
        <w:spacing w:line="276" w:lineRule="auto"/>
        <w:jc w:val="both"/>
        <w:rPr>
          <w:b w:val="0"/>
          <w:sz w:val="20"/>
          <w:szCs w:val="20"/>
        </w:rPr>
      </w:pPr>
      <w:r w:rsidRPr="000D3C7F">
        <w:rPr>
          <w:b w:val="0"/>
          <w:sz w:val="20"/>
          <w:szCs w:val="20"/>
        </w:rPr>
        <w:t>w terminie 7 dni od daty odstąpienia od umowy Wykonawca przy udziale Zamawiającego sporządzi szczegółowy protokół inwentaryzacji usług w toku wg stanu na dzień odstąpienia,</w:t>
      </w:r>
    </w:p>
    <w:p w14:paraId="3FC06967" w14:textId="6C4D2DE8" w:rsidR="000D3C7F" w:rsidRPr="000D3C7F" w:rsidRDefault="000D3C7F" w:rsidP="000D3C7F">
      <w:pPr>
        <w:pStyle w:val="Tekstpodstawowy21"/>
        <w:numPr>
          <w:ilvl w:val="0"/>
          <w:numId w:val="43"/>
        </w:numPr>
        <w:spacing w:line="276" w:lineRule="auto"/>
        <w:jc w:val="both"/>
        <w:rPr>
          <w:b w:val="0"/>
          <w:sz w:val="20"/>
          <w:szCs w:val="20"/>
        </w:rPr>
      </w:pPr>
      <w:r w:rsidRPr="000D3C7F">
        <w:rPr>
          <w:b w:val="0"/>
          <w:sz w:val="20"/>
          <w:szCs w:val="20"/>
        </w:rPr>
        <w:t>Wykonawca zabezpieczy przerwane usługi w zakresie obustronnie uzgodnionym na koszt tej strony</w:t>
      </w:r>
      <w:r>
        <w:rPr>
          <w:b w:val="0"/>
          <w:sz w:val="20"/>
          <w:szCs w:val="20"/>
        </w:rPr>
        <w:t>,</w:t>
      </w:r>
      <w:r w:rsidRPr="000D3C7F">
        <w:rPr>
          <w:b w:val="0"/>
          <w:sz w:val="20"/>
          <w:szCs w:val="20"/>
        </w:rPr>
        <w:t xml:space="preserve"> z winy której odstąpiono od umowy.</w:t>
      </w:r>
    </w:p>
    <w:p w14:paraId="56FAB92C" w14:textId="77777777" w:rsidR="00BA2A98" w:rsidRDefault="00BA2A98" w:rsidP="00800A96">
      <w:pPr>
        <w:pStyle w:val="Akapitzlist"/>
        <w:spacing w:after="0" w:line="300" w:lineRule="auto"/>
        <w:jc w:val="center"/>
        <w:rPr>
          <w:rFonts w:ascii="Arial" w:hAnsi="Arial" w:cs="Arial"/>
          <w:b/>
          <w:bCs/>
          <w:sz w:val="20"/>
          <w:szCs w:val="20"/>
        </w:rPr>
      </w:pPr>
    </w:p>
    <w:p w14:paraId="6060CBB9" w14:textId="1C3FCF27" w:rsidR="00DE15C6" w:rsidRPr="00B00808" w:rsidRDefault="00DE15C6" w:rsidP="00800A96">
      <w:pPr>
        <w:pStyle w:val="Akapitzlist"/>
        <w:spacing w:after="0" w:line="300" w:lineRule="auto"/>
        <w:jc w:val="center"/>
        <w:rPr>
          <w:rFonts w:ascii="Arial" w:hAnsi="Arial" w:cs="Arial"/>
          <w:b/>
          <w:bCs/>
          <w:sz w:val="20"/>
          <w:szCs w:val="20"/>
        </w:rPr>
      </w:pPr>
      <w:r w:rsidRPr="00B00808">
        <w:rPr>
          <w:rFonts w:ascii="Arial" w:hAnsi="Arial" w:cs="Arial"/>
          <w:b/>
          <w:bCs/>
          <w:sz w:val="20"/>
          <w:szCs w:val="20"/>
        </w:rPr>
        <w:lastRenderedPageBreak/>
        <w:t>§ 1</w:t>
      </w:r>
      <w:r w:rsidR="00950380">
        <w:rPr>
          <w:rFonts w:ascii="Arial" w:hAnsi="Arial" w:cs="Arial"/>
          <w:b/>
          <w:bCs/>
          <w:sz w:val="20"/>
          <w:szCs w:val="20"/>
        </w:rPr>
        <w:t>2</w:t>
      </w:r>
    </w:p>
    <w:p w14:paraId="5F32628B" w14:textId="5AED568A" w:rsidR="00950380" w:rsidRPr="00BA2A98" w:rsidRDefault="00DE15C6" w:rsidP="00BA2A98">
      <w:pPr>
        <w:pStyle w:val="Akapitzlist"/>
        <w:spacing w:after="0" w:line="300" w:lineRule="auto"/>
        <w:jc w:val="center"/>
        <w:rPr>
          <w:rFonts w:ascii="Arial" w:hAnsi="Arial" w:cs="Arial"/>
          <w:b/>
          <w:bCs/>
          <w:sz w:val="20"/>
          <w:szCs w:val="20"/>
        </w:rPr>
      </w:pPr>
      <w:r w:rsidRPr="00B00808">
        <w:rPr>
          <w:rFonts w:ascii="Arial" w:hAnsi="Arial" w:cs="Arial"/>
          <w:b/>
          <w:bCs/>
          <w:sz w:val="20"/>
          <w:szCs w:val="20"/>
        </w:rPr>
        <w:t>Zmiany umowy</w:t>
      </w:r>
    </w:p>
    <w:p w14:paraId="2AFB51B4" w14:textId="77777777" w:rsidR="00950380" w:rsidRDefault="00950380" w:rsidP="00950380">
      <w:pPr>
        <w:pStyle w:val="Akapitzlist"/>
        <w:numPr>
          <w:ilvl w:val="0"/>
          <w:numId w:val="44"/>
        </w:numPr>
        <w:spacing w:after="0" w:line="300" w:lineRule="auto"/>
        <w:ind w:left="417"/>
        <w:jc w:val="both"/>
        <w:rPr>
          <w:rFonts w:ascii="Arial" w:hAnsi="Arial" w:cs="Arial"/>
          <w:sz w:val="20"/>
          <w:szCs w:val="20"/>
        </w:rPr>
      </w:pPr>
      <w:r w:rsidRPr="00950380">
        <w:rPr>
          <w:rFonts w:ascii="Arial" w:hAnsi="Arial" w:cs="Arial"/>
          <w:sz w:val="20"/>
          <w:szCs w:val="20"/>
        </w:rPr>
        <w:t xml:space="preserve">Zakazuje się zmian postanowień zawartej umowy w stosunku do treści oferty, na podstawie, której dokonano wyboru Wykonawcy, z wyjątkiem zmian wynikających z okoliczności opisanych w poniższych punktach. </w:t>
      </w:r>
    </w:p>
    <w:p w14:paraId="067A2CC1" w14:textId="4B2F5FBC" w:rsidR="00950380" w:rsidRPr="00950380" w:rsidRDefault="00950380" w:rsidP="00950380">
      <w:pPr>
        <w:pStyle w:val="Akapitzlist"/>
        <w:numPr>
          <w:ilvl w:val="0"/>
          <w:numId w:val="44"/>
        </w:numPr>
        <w:spacing w:after="0" w:line="300" w:lineRule="auto"/>
        <w:ind w:left="417"/>
        <w:jc w:val="both"/>
        <w:rPr>
          <w:rFonts w:ascii="Arial" w:hAnsi="Arial" w:cs="Arial"/>
          <w:sz w:val="20"/>
          <w:szCs w:val="20"/>
        </w:rPr>
      </w:pPr>
      <w:r w:rsidRPr="00950380">
        <w:rPr>
          <w:rFonts w:ascii="Arial" w:hAnsi="Arial" w:cs="Arial"/>
          <w:sz w:val="20"/>
          <w:szCs w:val="20"/>
        </w:rPr>
        <w:t>Zamawiający dopuszcza możliwość zmiany terminu realizacji przedmiotu umowy, jeżeli</w:t>
      </w:r>
      <w:r>
        <w:rPr>
          <w:rFonts w:ascii="Arial" w:hAnsi="Arial" w:cs="Arial"/>
          <w:sz w:val="20"/>
          <w:szCs w:val="20"/>
        </w:rPr>
        <w:t xml:space="preserve"> </w:t>
      </w:r>
      <w:r w:rsidRPr="00950380">
        <w:rPr>
          <w:rFonts w:ascii="Arial" w:hAnsi="Arial" w:cs="Arial"/>
          <w:sz w:val="20"/>
          <w:szCs w:val="20"/>
        </w:rPr>
        <w:t xml:space="preserve">opóźnienie wynika z przyczyn nie leżących po stronie wykonawcy, w poniższych przypadkach: </w:t>
      </w:r>
    </w:p>
    <w:p w14:paraId="18138ABC" w14:textId="151FBCAB" w:rsidR="00950380" w:rsidRDefault="00950380" w:rsidP="00950380">
      <w:pPr>
        <w:pStyle w:val="Akapitzlist"/>
        <w:numPr>
          <w:ilvl w:val="0"/>
          <w:numId w:val="45"/>
        </w:numPr>
        <w:spacing w:after="0" w:line="300" w:lineRule="auto"/>
        <w:jc w:val="both"/>
        <w:rPr>
          <w:rFonts w:ascii="Arial" w:hAnsi="Arial" w:cs="Arial"/>
          <w:sz w:val="20"/>
          <w:szCs w:val="20"/>
        </w:rPr>
      </w:pPr>
      <w:r w:rsidRPr="00950380">
        <w:rPr>
          <w:rFonts w:ascii="Arial" w:hAnsi="Arial" w:cs="Arial"/>
          <w:sz w:val="20"/>
          <w:szCs w:val="20"/>
        </w:rPr>
        <w:t xml:space="preserve">w przypadku przedłużania się procedur administracyjnych dotyczących uzyskania wymaganych przepisami uzgodnień opinii, decyzji o czas przekroczenia terminu przez instytucje administracyjne wydające opinie, decyzje, uzgodnienia. Wykonawca jest zobowiązany do udokumentowania zamawiającemu tego faktu poprzez złożenie stosownych dokumentów; </w:t>
      </w:r>
    </w:p>
    <w:p w14:paraId="40BDFEA0" w14:textId="6B865299" w:rsidR="00950380" w:rsidRDefault="00950380" w:rsidP="00945EA5">
      <w:pPr>
        <w:pStyle w:val="Akapitzlist"/>
        <w:numPr>
          <w:ilvl w:val="0"/>
          <w:numId w:val="45"/>
        </w:numPr>
        <w:spacing w:after="0" w:line="300" w:lineRule="auto"/>
        <w:jc w:val="both"/>
        <w:rPr>
          <w:rFonts w:ascii="Arial" w:hAnsi="Arial" w:cs="Arial"/>
          <w:sz w:val="20"/>
          <w:szCs w:val="20"/>
        </w:rPr>
      </w:pPr>
      <w:r w:rsidRPr="00945EA5">
        <w:rPr>
          <w:rFonts w:ascii="Arial" w:hAnsi="Arial" w:cs="Arial"/>
          <w:sz w:val="20"/>
          <w:szCs w:val="20"/>
        </w:rPr>
        <w:t xml:space="preserve">w przypadku szczególnie uzasadnionych trudności w pozyskaniu materiałów wyjściowych do opracowania dokumentacji projektowych o okres uniemożliwiający prawidłową realizację przedmiotu zamówienia; </w:t>
      </w:r>
    </w:p>
    <w:p w14:paraId="038715DA" w14:textId="2779FDC5" w:rsidR="00950380" w:rsidRDefault="00950380" w:rsidP="00945EA5">
      <w:pPr>
        <w:pStyle w:val="Akapitzlist"/>
        <w:numPr>
          <w:ilvl w:val="0"/>
          <w:numId w:val="45"/>
        </w:numPr>
        <w:spacing w:after="0" w:line="300" w:lineRule="auto"/>
        <w:jc w:val="both"/>
        <w:rPr>
          <w:rFonts w:ascii="Arial" w:hAnsi="Arial" w:cs="Arial"/>
          <w:sz w:val="20"/>
          <w:szCs w:val="20"/>
        </w:rPr>
      </w:pPr>
      <w:r w:rsidRPr="00945EA5">
        <w:rPr>
          <w:rFonts w:ascii="Arial" w:hAnsi="Arial" w:cs="Arial"/>
          <w:sz w:val="20"/>
          <w:szCs w:val="20"/>
        </w:rPr>
        <w:t>w przypadku wprowadzenia przez zamawiającego dodatkowych elementów, nieobjętym zamówieniem podstawowy, których wykonanie ma wpływ na ostateczny termin realizacji zamówienia, o czas niezbędny do wprowadzenia tych zmian</w:t>
      </w:r>
      <w:r w:rsidR="00945EA5">
        <w:rPr>
          <w:rFonts w:ascii="Arial" w:hAnsi="Arial" w:cs="Arial"/>
          <w:sz w:val="20"/>
          <w:szCs w:val="20"/>
        </w:rPr>
        <w:t>;</w:t>
      </w:r>
    </w:p>
    <w:p w14:paraId="705E073C" w14:textId="083B6D71" w:rsidR="00950380" w:rsidRPr="00945EA5" w:rsidRDefault="00945EA5" w:rsidP="00945EA5">
      <w:pPr>
        <w:pStyle w:val="Akapitzlist"/>
        <w:numPr>
          <w:ilvl w:val="0"/>
          <w:numId w:val="45"/>
        </w:numPr>
        <w:spacing w:after="0" w:line="300" w:lineRule="auto"/>
        <w:jc w:val="both"/>
        <w:rPr>
          <w:rFonts w:ascii="Arial" w:hAnsi="Arial" w:cs="Arial"/>
          <w:sz w:val="20"/>
          <w:szCs w:val="20"/>
        </w:rPr>
      </w:pPr>
      <w:r>
        <w:rPr>
          <w:rFonts w:ascii="Arial" w:hAnsi="Arial" w:cs="Arial"/>
          <w:sz w:val="20"/>
          <w:szCs w:val="20"/>
        </w:rPr>
        <w:t>w</w:t>
      </w:r>
      <w:r w:rsidR="00950380" w:rsidRPr="00945EA5">
        <w:rPr>
          <w:rFonts w:ascii="Arial" w:hAnsi="Arial" w:cs="Arial"/>
          <w:sz w:val="20"/>
          <w:szCs w:val="20"/>
        </w:rPr>
        <w:t xml:space="preserve"> każdym z wyżej wymienionych przypadków Wykonawca jest zobowiązana do należytego udokumentowania przyczyn mających wpływ na termin realizacji zamówienia. Zamawiający w terminie 7 dni roboczych sprawdzi zasadność wniosku o zmianę terminu i w przypadku akceptacji zmiana nastąpi w formie aneksu. </w:t>
      </w:r>
    </w:p>
    <w:p w14:paraId="1C593942" w14:textId="77777777" w:rsidR="00945EA5" w:rsidRDefault="00950380" w:rsidP="00945EA5">
      <w:pPr>
        <w:pStyle w:val="Akapitzlist"/>
        <w:numPr>
          <w:ilvl w:val="0"/>
          <w:numId w:val="44"/>
        </w:numPr>
        <w:spacing w:after="0" w:line="300" w:lineRule="auto"/>
        <w:ind w:left="360"/>
        <w:jc w:val="both"/>
        <w:rPr>
          <w:rFonts w:ascii="Arial" w:hAnsi="Arial" w:cs="Arial"/>
          <w:sz w:val="20"/>
          <w:szCs w:val="20"/>
        </w:rPr>
      </w:pPr>
      <w:r w:rsidRPr="00945EA5">
        <w:rPr>
          <w:rFonts w:ascii="Arial" w:hAnsi="Arial" w:cs="Arial"/>
          <w:sz w:val="20"/>
          <w:szCs w:val="20"/>
        </w:rPr>
        <w:t>Zmiany umowy w zakresie podwykonawstwa. Zmiana podwykonawcy, rezygnacja z podwykonawcy lub ustanowienia nowego zakresu podwykonawstwa, wykonanie części zamówienia przez podwykonawcę, mimo że nie wskazania tego w ofercie, z zastrzeżeniem, że powoływanie się na zasoby podwykonawcy w celu wykazania spełniania warunków udziału w postępowaniu wiąże się z wykazaniem spełniania warunków udziału w postępowaniu przez nowego podwykonawcę.</w:t>
      </w:r>
    </w:p>
    <w:p w14:paraId="14800DF5" w14:textId="33A5DF7C" w:rsidR="00950380" w:rsidRDefault="00950380" w:rsidP="00945EA5">
      <w:pPr>
        <w:pStyle w:val="Akapitzlist"/>
        <w:numPr>
          <w:ilvl w:val="0"/>
          <w:numId w:val="44"/>
        </w:numPr>
        <w:spacing w:after="0" w:line="300" w:lineRule="auto"/>
        <w:ind w:left="360"/>
        <w:jc w:val="both"/>
        <w:rPr>
          <w:rFonts w:ascii="Arial" w:hAnsi="Arial" w:cs="Arial"/>
          <w:sz w:val="20"/>
          <w:szCs w:val="20"/>
        </w:rPr>
      </w:pPr>
      <w:r w:rsidRPr="00945EA5">
        <w:rPr>
          <w:rFonts w:ascii="Arial" w:hAnsi="Arial" w:cs="Arial"/>
          <w:sz w:val="20"/>
          <w:szCs w:val="20"/>
        </w:rPr>
        <w:t xml:space="preserve"> Zmiany w zakresie osób wskazanych do realizacji zamówienia. Zmiany projektanta, w przypadku uzasadnionej konieczności zastąpienia tych osób, w szczególności z powodu wystąpienia okoliczności losowych, w tym: śmierci, choroby, zmiany pracodawcy wskazanej osoby, pod warunkiem, że Wykonawca dostarczy pisemne oświadczenie uzasadniające konieczność dokonania takiej zmiany i wskaże w zamian osoby o wymaganych przez zamawiającego w Specyfikacji Warunków Zamówienia kwalifikacjach. Zamawiający zaakceptuje taką zmianę wyłącznie wtedy, gdy nowa osoba powołana do pełnienia w/w obowiązków spełniać będzie wymagania określone w SWZ. </w:t>
      </w:r>
    </w:p>
    <w:p w14:paraId="0FA41E50" w14:textId="0CF5AE70" w:rsidR="00950380" w:rsidRPr="00945EA5" w:rsidRDefault="00950380" w:rsidP="00945EA5">
      <w:pPr>
        <w:pStyle w:val="Akapitzlist"/>
        <w:numPr>
          <w:ilvl w:val="0"/>
          <w:numId w:val="44"/>
        </w:numPr>
        <w:spacing w:after="0" w:line="300" w:lineRule="auto"/>
        <w:ind w:left="360"/>
        <w:jc w:val="both"/>
        <w:rPr>
          <w:rFonts w:ascii="Arial" w:hAnsi="Arial" w:cs="Arial"/>
          <w:sz w:val="20"/>
          <w:szCs w:val="20"/>
        </w:rPr>
      </w:pPr>
      <w:r w:rsidRPr="00945EA5">
        <w:rPr>
          <w:rFonts w:ascii="Arial" w:hAnsi="Arial" w:cs="Arial"/>
          <w:sz w:val="20"/>
          <w:szCs w:val="20"/>
        </w:rPr>
        <w:t xml:space="preserve">Warunki dokonania zmian. </w:t>
      </w:r>
    </w:p>
    <w:p w14:paraId="1375B2FB" w14:textId="77777777" w:rsidR="00945EA5" w:rsidRDefault="00950380" w:rsidP="00945EA5">
      <w:pPr>
        <w:pStyle w:val="Akapitzlist"/>
        <w:numPr>
          <w:ilvl w:val="0"/>
          <w:numId w:val="47"/>
        </w:numPr>
        <w:spacing w:after="0" w:line="300" w:lineRule="auto"/>
        <w:jc w:val="both"/>
        <w:rPr>
          <w:rFonts w:ascii="Arial" w:hAnsi="Arial" w:cs="Arial"/>
          <w:sz w:val="20"/>
          <w:szCs w:val="20"/>
        </w:rPr>
      </w:pPr>
      <w:r w:rsidRPr="00945EA5">
        <w:rPr>
          <w:rFonts w:ascii="Arial" w:hAnsi="Arial" w:cs="Arial"/>
          <w:sz w:val="20"/>
          <w:szCs w:val="20"/>
        </w:rPr>
        <w:t>Zmiana postanowień zawartej umowy może nastąpić wyłącznie za zgodą obu stron, wyrażoną na piśmie, pod rygorem nieważności</w:t>
      </w:r>
      <w:r w:rsidR="00945EA5">
        <w:rPr>
          <w:rFonts w:ascii="Arial" w:hAnsi="Arial" w:cs="Arial"/>
          <w:sz w:val="20"/>
          <w:szCs w:val="20"/>
        </w:rPr>
        <w:t>,</w:t>
      </w:r>
    </w:p>
    <w:p w14:paraId="206A703E" w14:textId="77777777" w:rsidR="00945EA5" w:rsidRDefault="00950380" w:rsidP="00945EA5">
      <w:pPr>
        <w:pStyle w:val="Akapitzlist"/>
        <w:numPr>
          <w:ilvl w:val="0"/>
          <w:numId w:val="47"/>
        </w:numPr>
        <w:spacing w:after="0" w:line="300" w:lineRule="auto"/>
        <w:jc w:val="both"/>
        <w:rPr>
          <w:rFonts w:ascii="Arial" w:hAnsi="Arial" w:cs="Arial"/>
          <w:sz w:val="20"/>
          <w:szCs w:val="20"/>
        </w:rPr>
      </w:pPr>
      <w:r w:rsidRPr="00945EA5">
        <w:rPr>
          <w:rFonts w:ascii="Arial" w:hAnsi="Arial" w:cs="Arial"/>
          <w:sz w:val="20"/>
          <w:szCs w:val="20"/>
        </w:rPr>
        <w:t xml:space="preserve"> Strona występująca o zmianę postanowień zawartej umowy opisze zaistniałe okoliczności i uzasadni ich zaistnienie</w:t>
      </w:r>
      <w:r w:rsidR="00945EA5">
        <w:rPr>
          <w:rFonts w:ascii="Arial" w:hAnsi="Arial" w:cs="Arial"/>
          <w:sz w:val="20"/>
          <w:szCs w:val="20"/>
        </w:rPr>
        <w:t>,</w:t>
      </w:r>
    </w:p>
    <w:p w14:paraId="5D69FCDF" w14:textId="77777777" w:rsidR="00945EA5" w:rsidRDefault="00950380" w:rsidP="00945EA5">
      <w:pPr>
        <w:pStyle w:val="Akapitzlist"/>
        <w:numPr>
          <w:ilvl w:val="0"/>
          <w:numId w:val="47"/>
        </w:numPr>
        <w:spacing w:after="0" w:line="300" w:lineRule="auto"/>
        <w:jc w:val="both"/>
        <w:rPr>
          <w:rFonts w:ascii="Arial" w:hAnsi="Arial" w:cs="Arial"/>
          <w:sz w:val="20"/>
          <w:szCs w:val="20"/>
        </w:rPr>
      </w:pPr>
      <w:r w:rsidRPr="00945EA5">
        <w:rPr>
          <w:rFonts w:ascii="Arial" w:hAnsi="Arial" w:cs="Arial"/>
          <w:sz w:val="20"/>
          <w:szCs w:val="20"/>
        </w:rPr>
        <w:t xml:space="preserve"> Wniosek o dokonanie zmian postanowień zawartej umowy musi być sporządzony na piśmie.</w:t>
      </w:r>
    </w:p>
    <w:p w14:paraId="5B21B6BB" w14:textId="652BD3D2" w:rsidR="00950380" w:rsidRDefault="00950380" w:rsidP="00945EA5">
      <w:pPr>
        <w:pStyle w:val="Akapitzlist"/>
        <w:numPr>
          <w:ilvl w:val="0"/>
          <w:numId w:val="49"/>
        </w:numPr>
        <w:spacing w:after="0" w:line="300" w:lineRule="auto"/>
        <w:jc w:val="both"/>
        <w:rPr>
          <w:rFonts w:ascii="Arial" w:hAnsi="Arial" w:cs="Arial"/>
          <w:sz w:val="20"/>
          <w:szCs w:val="20"/>
        </w:rPr>
      </w:pPr>
      <w:r w:rsidRPr="00945EA5">
        <w:rPr>
          <w:rFonts w:ascii="Arial" w:hAnsi="Arial" w:cs="Arial"/>
          <w:sz w:val="20"/>
          <w:szCs w:val="20"/>
        </w:rPr>
        <w:t xml:space="preserve">Zamawiający zastrzega sobie prawo wezwania Wykonawcy do przedłożenia dodatkowych dokumentów lub wyliczeń sporządzonych przez Wykonawcę w zakresie objętym wnioskowaną zmianą. </w:t>
      </w:r>
    </w:p>
    <w:p w14:paraId="376BF947" w14:textId="7C40EBF3" w:rsidR="00950380" w:rsidRPr="00945EA5" w:rsidRDefault="00950380" w:rsidP="00945EA5">
      <w:pPr>
        <w:pStyle w:val="Akapitzlist"/>
        <w:numPr>
          <w:ilvl w:val="0"/>
          <w:numId w:val="49"/>
        </w:numPr>
        <w:spacing w:after="0" w:line="300" w:lineRule="auto"/>
        <w:jc w:val="both"/>
        <w:rPr>
          <w:rFonts w:ascii="Arial" w:hAnsi="Arial" w:cs="Arial"/>
          <w:sz w:val="20"/>
          <w:szCs w:val="20"/>
        </w:rPr>
      </w:pPr>
      <w:r w:rsidRPr="00945EA5">
        <w:rPr>
          <w:rFonts w:ascii="Arial" w:hAnsi="Arial" w:cs="Arial"/>
          <w:sz w:val="20"/>
          <w:szCs w:val="20"/>
        </w:rPr>
        <w:t xml:space="preserve">Wszystkie powyższe postanowienia stanowią katalog zmian, na które Zamawiający może wyrazić zgodę. Nie stanowią jednocześnie zobowiązania Zamawiającego do wyrażenia takiej zgody. </w:t>
      </w:r>
    </w:p>
    <w:p w14:paraId="64163DC4" w14:textId="77777777" w:rsidR="00B00808" w:rsidRDefault="00B00808" w:rsidP="00800A96">
      <w:pPr>
        <w:pStyle w:val="Akapitzlist"/>
        <w:spacing w:after="0" w:line="300" w:lineRule="auto"/>
        <w:jc w:val="center"/>
        <w:rPr>
          <w:rFonts w:ascii="Arial" w:hAnsi="Arial" w:cs="Arial"/>
          <w:b/>
          <w:bCs/>
          <w:sz w:val="20"/>
          <w:szCs w:val="20"/>
        </w:rPr>
      </w:pPr>
    </w:p>
    <w:p w14:paraId="4EE840C9" w14:textId="53BE0DFD" w:rsidR="001C0EA0" w:rsidRPr="00800A96" w:rsidRDefault="001C0EA0"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 1</w:t>
      </w:r>
      <w:r w:rsidR="00950380">
        <w:rPr>
          <w:rFonts w:ascii="Arial" w:hAnsi="Arial" w:cs="Arial"/>
          <w:b/>
          <w:bCs/>
          <w:sz w:val="20"/>
          <w:szCs w:val="20"/>
        </w:rPr>
        <w:t>3</w:t>
      </w:r>
    </w:p>
    <w:p w14:paraId="3F0A418D" w14:textId="77777777" w:rsidR="001C0EA0" w:rsidRPr="00A427BD" w:rsidRDefault="001C0EA0" w:rsidP="00800A96">
      <w:pPr>
        <w:pStyle w:val="Akapitzlist"/>
        <w:spacing w:after="0" w:line="300" w:lineRule="auto"/>
        <w:jc w:val="center"/>
        <w:rPr>
          <w:rFonts w:ascii="Arial" w:hAnsi="Arial" w:cs="Arial"/>
          <w:b/>
          <w:bCs/>
          <w:sz w:val="20"/>
          <w:szCs w:val="20"/>
        </w:rPr>
      </w:pPr>
      <w:r w:rsidRPr="00A427BD">
        <w:rPr>
          <w:rFonts w:ascii="Arial" w:hAnsi="Arial" w:cs="Arial"/>
          <w:b/>
          <w:bCs/>
          <w:sz w:val="20"/>
          <w:szCs w:val="20"/>
        </w:rPr>
        <w:t>Ochrona danych osobowych</w:t>
      </w:r>
    </w:p>
    <w:p w14:paraId="4F71C14D" w14:textId="77777777" w:rsidR="00395157" w:rsidRPr="00A427BD" w:rsidRDefault="00395157" w:rsidP="004E2D1F">
      <w:pPr>
        <w:tabs>
          <w:tab w:val="left" w:pos="142"/>
        </w:tabs>
        <w:spacing w:after="150" w:line="276" w:lineRule="auto"/>
        <w:ind w:left="-142"/>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lastRenderedPageBreak/>
        <w:t xml:space="preserve">Zgodnie z art. 13 ust. 1 i 2 </w:t>
      </w:r>
      <w:r w:rsidRPr="00A427BD">
        <w:rPr>
          <w:rFonts w:ascii="Arial" w:hAnsi="Arial" w:cs="Arial"/>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A427BD">
        <w:rPr>
          <w:rFonts w:ascii="Arial" w:eastAsia="Times New Roman" w:hAnsi="Arial" w:cs="Arial"/>
          <w:sz w:val="20"/>
          <w:szCs w:val="20"/>
          <w:lang w:eastAsia="pl-PL"/>
        </w:rPr>
        <w:t xml:space="preserve">dalej „RODO”, informuję, że: </w:t>
      </w:r>
    </w:p>
    <w:p w14:paraId="5A117EB6"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Administratorem Pani/Pana danych osobowych jest Gmina Osiek Jasielski, siedzibą 38-223 Osiek Jasielski 112, tel.:  13 44 20 005, e-mail: gmina@osiekjasielski.pl</w:t>
      </w:r>
    </w:p>
    <w:p w14:paraId="6C3700DA"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sz w:val="20"/>
          <w:szCs w:val="20"/>
          <w:lang w:eastAsia="pl-PL"/>
        </w:rPr>
        <w:t>Administrator powołał Inspektora Ochrony Danych, z którym można się kontaktować w sprawach związanych z ochroną Państwa danych osobowych na adres korespondencyjny Urzędu Gminy lub mailowo:iod@osiekjasielski.pl.</w:t>
      </w:r>
    </w:p>
    <w:p w14:paraId="1528AB40"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Pani/Pana dane osobowe przetwarzane będą na podstawie </w:t>
      </w:r>
      <w:r w:rsidRPr="00A427BD">
        <w:rPr>
          <w:rFonts w:ascii="Arial" w:eastAsia="Times New Roman" w:hAnsi="Arial" w:cs="Arial"/>
          <w:bCs/>
          <w:color w:val="1B1B1B"/>
          <w:sz w:val="20"/>
          <w:szCs w:val="20"/>
          <w:lang w:eastAsia="pl-PL"/>
        </w:rPr>
        <w:t>art. 6 ust. 1 lit. c RODO</w:t>
      </w:r>
      <w:r w:rsidRPr="00A427BD">
        <w:rPr>
          <w:rFonts w:ascii="Arial" w:eastAsia="Times New Roman" w:hAnsi="Arial" w:cs="Arial"/>
          <w:color w:val="1B1B1B"/>
          <w:sz w:val="20"/>
          <w:szCs w:val="20"/>
          <w:lang w:eastAsia="pl-PL"/>
        </w:rPr>
        <w:t> w celu prowadzenia przedmiotowego postępowania o udzielenie zamówienia publicznego oraz zawarcia umowy na realizację zamówienia (art. 6 ust. 1 lit. b RODO), a podstawą prawną ich przetwarzania jest obowiązek prawny stosowania sformalizowanych procedur udzielania zamówień publicznych spoczywających na </w:t>
      </w:r>
      <w:r w:rsidRPr="00A427BD">
        <w:rPr>
          <w:rFonts w:ascii="Arial" w:eastAsia="Times New Roman" w:hAnsi="Arial" w:cs="Arial"/>
          <w:bCs/>
          <w:color w:val="1B1B1B"/>
          <w:sz w:val="20"/>
          <w:szCs w:val="20"/>
          <w:lang w:eastAsia="pl-PL"/>
        </w:rPr>
        <w:t>Zamawiającym</w:t>
      </w:r>
      <w:r w:rsidRPr="00A427BD">
        <w:rPr>
          <w:rFonts w:ascii="Arial" w:eastAsia="Times New Roman" w:hAnsi="Arial" w:cs="Arial"/>
          <w:color w:val="1B1B1B"/>
          <w:sz w:val="20"/>
          <w:szCs w:val="20"/>
          <w:lang w:eastAsia="pl-PL"/>
        </w:rPr>
        <w:t xml:space="preserve"> wynikający z Ustawy z dnia 11 września 2019 r. - Prawo zamówień publicznych. </w:t>
      </w:r>
    </w:p>
    <w:p w14:paraId="543E7A0F"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Odbiorcami Pani/Pana danych osobowych będą osoby lub podmioty, którym udostępniona zostanie dokumentacja postępowania w oparciu o </w:t>
      </w:r>
      <w:r w:rsidRPr="00A427BD">
        <w:rPr>
          <w:rFonts w:ascii="Arial" w:eastAsia="Times New Roman" w:hAnsi="Arial" w:cs="Arial"/>
          <w:bCs/>
          <w:color w:val="1B1B1B"/>
          <w:sz w:val="20"/>
          <w:szCs w:val="20"/>
          <w:lang w:eastAsia="pl-PL"/>
        </w:rPr>
        <w:t>art.18 oraz art. 74 ustawy PZP</w:t>
      </w:r>
      <w:r w:rsidRPr="00A427BD">
        <w:rPr>
          <w:rFonts w:ascii="Arial" w:eastAsia="Times New Roman" w:hAnsi="Arial" w:cs="Arial"/>
          <w:color w:val="1B1B1B"/>
          <w:sz w:val="20"/>
          <w:szCs w:val="20"/>
          <w:lang w:eastAsia="pl-PL"/>
        </w:rPr>
        <w:t xml:space="preserve"> oraz podmioty z którymi Administrator zawarł umowę powierzenia danych np. operator platformy zakupowej do prowadzenia postępowań. </w:t>
      </w:r>
    </w:p>
    <w:p w14:paraId="7BDD7A0C"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Pani/Pana dane osobowe będą przechowywane, zgodnie z </w:t>
      </w:r>
      <w:r w:rsidRPr="00A427BD">
        <w:rPr>
          <w:rFonts w:ascii="Arial" w:eastAsia="Times New Roman" w:hAnsi="Arial" w:cs="Arial"/>
          <w:bCs/>
          <w:color w:val="1B1B1B"/>
          <w:sz w:val="20"/>
          <w:szCs w:val="20"/>
          <w:lang w:eastAsia="pl-PL"/>
        </w:rPr>
        <w:t>art. 78 ust. 1 PZP</w:t>
      </w:r>
      <w:r w:rsidRPr="00A427BD">
        <w:rPr>
          <w:rFonts w:ascii="Arial" w:eastAsia="Times New Roman" w:hAnsi="Arial" w:cs="Arial"/>
          <w:color w:val="1B1B1B"/>
          <w:sz w:val="20"/>
          <w:szCs w:val="20"/>
          <w:lang w:eastAsia="pl-PL"/>
        </w:rPr>
        <w:t>, przez okres </w:t>
      </w:r>
      <w:r w:rsidRPr="00A427BD">
        <w:rPr>
          <w:rFonts w:ascii="Arial" w:eastAsia="Times New Roman" w:hAnsi="Arial" w:cs="Arial"/>
          <w:bCs/>
          <w:color w:val="1B1B1B"/>
          <w:sz w:val="20"/>
          <w:szCs w:val="20"/>
          <w:lang w:eastAsia="pl-PL"/>
        </w:rPr>
        <w:t>4 lat</w:t>
      </w:r>
      <w:r w:rsidRPr="00A427BD">
        <w:rPr>
          <w:rFonts w:ascii="Arial" w:eastAsia="Times New Roman" w:hAnsi="Arial" w:cs="Arial"/>
          <w:color w:val="1B1B1B"/>
          <w:sz w:val="20"/>
          <w:szCs w:val="20"/>
          <w:lang w:eastAsia="pl-PL"/>
        </w:rPr>
        <w:t xml:space="preserve"> od dnia zakończenia postępowania o udzielenie zamówienia, a jeżeli czas trwania umowy przekracza 4 lata, okres przechowywania obejmuje cały czas trwania umowy;</w:t>
      </w:r>
    </w:p>
    <w:p w14:paraId="7AA00E13"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Obowiązek podania przez Panią/Pana danych osobowych bezpośrednio Pani/Pana dotyczących jest wymogiem określonym w przepisach ustawy PZP, związanym z udziałem w postępowaniu o udzielenie zamówienia publicznego; konsekwencje niepodania określonych danych wynikają z ustawy PZP;</w:t>
      </w:r>
    </w:p>
    <w:p w14:paraId="6948E882"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W odniesieniu do Pani/Pana danych osobowych decyzje nie będą podejmowane w sposób zautomatyzowany, stosownie do </w:t>
      </w:r>
      <w:r w:rsidRPr="00A427BD">
        <w:rPr>
          <w:rFonts w:ascii="Arial" w:eastAsia="Times New Roman" w:hAnsi="Arial" w:cs="Arial"/>
          <w:bCs/>
          <w:color w:val="1B1B1B"/>
          <w:sz w:val="20"/>
          <w:szCs w:val="20"/>
          <w:lang w:eastAsia="pl-PL"/>
        </w:rPr>
        <w:t>art. 22 RODO</w:t>
      </w:r>
      <w:r w:rsidRPr="00A427BD">
        <w:rPr>
          <w:rFonts w:ascii="Arial" w:eastAsia="Times New Roman" w:hAnsi="Arial" w:cs="Arial"/>
          <w:color w:val="1B1B1B"/>
          <w:sz w:val="20"/>
          <w:szCs w:val="20"/>
          <w:lang w:eastAsia="pl-PL"/>
        </w:rPr>
        <w:t>;</w:t>
      </w:r>
    </w:p>
    <w:p w14:paraId="2D0CBBF0" w14:textId="77777777" w:rsidR="00395157" w:rsidRPr="00A427BD" w:rsidRDefault="00395157" w:rsidP="000D3C7F">
      <w:pPr>
        <w:pStyle w:val="Akapitzlist"/>
        <w:numPr>
          <w:ilvl w:val="0"/>
          <w:numId w:val="11"/>
        </w:numPr>
        <w:tabs>
          <w:tab w:val="left" w:pos="142"/>
        </w:tabs>
        <w:spacing w:after="150" w:line="276" w:lineRule="auto"/>
        <w:ind w:left="142" w:hanging="284"/>
        <w:jc w:val="both"/>
        <w:rPr>
          <w:rFonts w:ascii="Arial" w:eastAsia="Times New Roman" w:hAnsi="Arial" w:cs="Arial"/>
          <w:sz w:val="20"/>
          <w:szCs w:val="20"/>
          <w:lang w:eastAsia="pl-PL"/>
        </w:rPr>
      </w:pPr>
      <w:r w:rsidRPr="00A427BD">
        <w:rPr>
          <w:rFonts w:ascii="Arial" w:eastAsia="Times New Roman" w:hAnsi="Arial" w:cs="Arial"/>
          <w:color w:val="1B1B1B"/>
          <w:sz w:val="20"/>
          <w:szCs w:val="20"/>
          <w:lang w:eastAsia="pl-PL"/>
        </w:rPr>
        <w:t>Posiada Pani/Pan:</w:t>
      </w:r>
    </w:p>
    <w:p w14:paraId="5C92B190"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15 RODO</w:t>
      </w:r>
      <w:r w:rsidRPr="00A427BD">
        <w:rPr>
          <w:rFonts w:ascii="Arial" w:eastAsia="Times New Roman" w:hAnsi="Arial" w:cs="Arial"/>
          <w:color w:val="1B1B1B"/>
          <w:sz w:val="20"/>
          <w:szCs w:val="20"/>
          <w:lang w:eastAsia="pl-PL"/>
        </w:rPr>
        <w:t> prawo dostępu do danych osobowych Pani/Pana dotyczących;</w:t>
      </w:r>
    </w:p>
    <w:p w14:paraId="02B2D72E"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16 RODO</w:t>
      </w:r>
      <w:r w:rsidRPr="00A427BD">
        <w:rPr>
          <w:rFonts w:ascii="Arial" w:eastAsia="Times New Roman" w:hAnsi="Arial" w:cs="Arial"/>
          <w:color w:val="1B1B1B"/>
          <w:sz w:val="20"/>
          <w:szCs w:val="20"/>
          <w:lang w:eastAsia="pl-PL"/>
        </w:rPr>
        <w:t>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1F5A879"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18 RODO</w:t>
      </w:r>
      <w:r w:rsidRPr="00A427BD">
        <w:rPr>
          <w:rFonts w:ascii="Arial" w:eastAsia="Times New Roman" w:hAnsi="Arial" w:cs="Arial"/>
          <w:color w:val="1B1B1B"/>
          <w:sz w:val="20"/>
          <w:szCs w:val="20"/>
          <w:lang w:eastAsia="pl-PL"/>
        </w:rPr>
        <w:t> prawo żądania od administratora ograniczenia przetwarzania danych osobowych z zastrzeżeniem przypadków, o których mowa w </w:t>
      </w:r>
      <w:r w:rsidRPr="00A427BD">
        <w:rPr>
          <w:rFonts w:ascii="Arial" w:eastAsia="Times New Roman" w:hAnsi="Arial" w:cs="Arial"/>
          <w:bCs/>
          <w:color w:val="1B1B1B"/>
          <w:sz w:val="20"/>
          <w:szCs w:val="20"/>
          <w:lang w:eastAsia="pl-PL"/>
        </w:rPr>
        <w:t>art. 18 ust. 2 RODO</w:t>
      </w:r>
      <w:r w:rsidRPr="00A427BD">
        <w:rPr>
          <w:rFonts w:ascii="Arial" w:eastAsia="Times New Roman" w:hAnsi="Arial" w:cs="Arial"/>
          <w:color w:val="1B1B1B"/>
          <w:sz w:val="20"/>
          <w:szCs w:val="20"/>
          <w:lang w:eastAsia="pl-PL"/>
        </w:rPr>
        <w:t>,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684CFC9A" w14:textId="77777777" w:rsidR="00395157" w:rsidRPr="00A427BD" w:rsidRDefault="00395157" w:rsidP="000D3C7F">
      <w:pPr>
        <w:numPr>
          <w:ilvl w:val="0"/>
          <w:numId w:val="12"/>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prawo do wniesienia skargi do </w:t>
      </w:r>
      <w:r w:rsidRPr="00A427BD">
        <w:rPr>
          <w:rFonts w:ascii="Arial" w:eastAsia="Times New Roman" w:hAnsi="Arial" w:cs="Arial"/>
          <w:bCs/>
          <w:color w:val="1B1B1B"/>
          <w:sz w:val="20"/>
          <w:szCs w:val="20"/>
          <w:lang w:eastAsia="pl-PL"/>
        </w:rPr>
        <w:t>Prezesa Urzędu Ochrony Danych Osobowych</w:t>
      </w:r>
      <w:r w:rsidRPr="00A427BD">
        <w:rPr>
          <w:rFonts w:ascii="Arial" w:eastAsia="Times New Roman" w:hAnsi="Arial" w:cs="Arial"/>
          <w:color w:val="1B1B1B"/>
          <w:sz w:val="20"/>
          <w:szCs w:val="20"/>
          <w:lang w:eastAsia="pl-PL"/>
        </w:rPr>
        <w:t>, gdy uzna Pani/Pan, że przetwarzanie danych osobowych Pani/Pana dotyczących narusza przepisy </w:t>
      </w:r>
      <w:r w:rsidRPr="00A427BD">
        <w:rPr>
          <w:rFonts w:ascii="Arial" w:eastAsia="Times New Roman" w:hAnsi="Arial" w:cs="Arial"/>
          <w:bCs/>
          <w:color w:val="1B1B1B"/>
          <w:sz w:val="20"/>
          <w:szCs w:val="20"/>
          <w:lang w:eastAsia="pl-PL"/>
        </w:rPr>
        <w:t>RODO</w:t>
      </w:r>
      <w:r w:rsidRPr="00A427BD">
        <w:rPr>
          <w:rFonts w:ascii="Arial" w:eastAsia="Times New Roman" w:hAnsi="Arial" w:cs="Arial"/>
          <w:color w:val="1B1B1B"/>
          <w:sz w:val="20"/>
          <w:szCs w:val="20"/>
          <w:lang w:eastAsia="pl-PL"/>
        </w:rPr>
        <w:t>; </w:t>
      </w:r>
    </w:p>
    <w:p w14:paraId="6C839E32" w14:textId="77777777" w:rsidR="00395157" w:rsidRPr="00A427BD" w:rsidRDefault="00395157" w:rsidP="000D3C7F">
      <w:pPr>
        <w:pStyle w:val="Akapitzlist"/>
        <w:numPr>
          <w:ilvl w:val="0"/>
          <w:numId w:val="11"/>
        </w:numPr>
        <w:shd w:val="clear" w:color="auto" w:fill="FFFFFF"/>
        <w:spacing w:after="0" w:line="276" w:lineRule="auto"/>
        <w:ind w:left="142" w:hanging="284"/>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Nie przysługuje Pani/Panu:</w:t>
      </w:r>
    </w:p>
    <w:p w14:paraId="1058E6D8" w14:textId="77777777" w:rsidR="00395157" w:rsidRPr="00A427BD" w:rsidRDefault="00395157" w:rsidP="000D3C7F">
      <w:pPr>
        <w:numPr>
          <w:ilvl w:val="0"/>
          <w:numId w:val="13"/>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w związku z </w:t>
      </w:r>
      <w:r w:rsidRPr="00A427BD">
        <w:rPr>
          <w:rFonts w:ascii="Arial" w:eastAsia="Times New Roman" w:hAnsi="Arial" w:cs="Arial"/>
          <w:bCs/>
          <w:color w:val="1B1B1B"/>
          <w:sz w:val="20"/>
          <w:szCs w:val="20"/>
          <w:lang w:eastAsia="pl-PL"/>
        </w:rPr>
        <w:t>art. 17 ust. 3 lit. b, d lub e RODO</w:t>
      </w:r>
      <w:r w:rsidRPr="00A427BD">
        <w:rPr>
          <w:rFonts w:ascii="Arial" w:eastAsia="Times New Roman" w:hAnsi="Arial" w:cs="Arial"/>
          <w:color w:val="1B1B1B"/>
          <w:sz w:val="20"/>
          <w:szCs w:val="20"/>
          <w:lang w:eastAsia="pl-PL"/>
        </w:rPr>
        <w:t> prawo do usunięcia danych osobowych;</w:t>
      </w:r>
    </w:p>
    <w:p w14:paraId="3D9C978E" w14:textId="77777777" w:rsidR="00395157" w:rsidRPr="00A427BD" w:rsidRDefault="00395157" w:rsidP="000D3C7F">
      <w:pPr>
        <w:numPr>
          <w:ilvl w:val="0"/>
          <w:numId w:val="13"/>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prawo do przenoszenia danych osobowych, o którym mowa w art. 20 RODO;</w:t>
      </w:r>
    </w:p>
    <w:p w14:paraId="4097693E" w14:textId="63757391" w:rsidR="00B00808" w:rsidRPr="00BA2A98" w:rsidRDefault="00395157" w:rsidP="00BA2A98">
      <w:pPr>
        <w:numPr>
          <w:ilvl w:val="0"/>
          <w:numId w:val="13"/>
        </w:numPr>
        <w:shd w:val="clear" w:color="auto" w:fill="FFFFFF"/>
        <w:spacing w:after="0" w:line="276" w:lineRule="auto"/>
        <w:ind w:left="709" w:hanging="425"/>
        <w:jc w:val="both"/>
        <w:textAlignment w:val="baseline"/>
        <w:rPr>
          <w:rFonts w:ascii="Arial" w:eastAsia="Times New Roman" w:hAnsi="Arial" w:cs="Arial"/>
          <w:color w:val="1B1B1B"/>
          <w:sz w:val="20"/>
          <w:szCs w:val="20"/>
          <w:lang w:eastAsia="pl-PL"/>
        </w:rPr>
      </w:pPr>
      <w:r w:rsidRPr="00A427BD">
        <w:rPr>
          <w:rFonts w:ascii="Arial" w:eastAsia="Times New Roman" w:hAnsi="Arial" w:cs="Arial"/>
          <w:color w:val="1B1B1B"/>
          <w:sz w:val="20"/>
          <w:szCs w:val="20"/>
          <w:lang w:eastAsia="pl-PL"/>
        </w:rPr>
        <w:t>na podstawie </w:t>
      </w:r>
      <w:r w:rsidRPr="00A427BD">
        <w:rPr>
          <w:rFonts w:ascii="Arial" w:eastAsia="Times New Roman" w:hAnsi="Arial" w:cs="Arial"/>
          <w:bCs/>
          <w:color w:val="1B1B1B"/>
          <w:sz w:val="20"/>
          <w:szCs w:val="20"/>
          <w:lang w:eastAsia="pl-PL"/>
        </w:rPr>
        <w:t>art. 21 RODO</w:t>
      </w:r>
      <w:r w:rsidRPr="00A427BD">
        <w:rPr>
          <w:rFonts w:ascii="Arial" w:eastAsia="Times New Roman" w:hAnsi="Arial" w:cs="Arial"/>
          <w:color w:val="1B1B1B"/>
          <w:sz w:val="20"/>
          <w:szCs w:val="20"/>
          <w:lang w:eastAsia="pl-PL"/>
        </w:rPr>
        <w:t> prawo sprzeciwu, wobec przetwarzania danych osobowych, gdyż podstawą prawną przetwarzania Pani/Pana danych osobowych jest </w:t>
      </w:r>
      <w:r w:rsidRPr="00A427BD">
        <w:rPr>
          <w:rFonts w:ascii="Arial" w:eastAsia="Times New Roman" w:hAnsi="Arial" w:cs="Arial"/>
          <w:bCs/>
          <w:color w:val="1B1B1B"/>
          <w:sz w:val="20"/>
          <w:szCs w:val="20"/>
          <w:lang w:eastAsia="pl-PL"/>
        </w:rPr>
        <w:t>art. 6 ust. 1 lit. c RODO</w:t>
      </w:r>
      <w:r w:rsidRPr="00A427BD">
        <w:rPr>
          <w:rFonts w:ascii="Arial" w:eastAsia="Times New Roman" w:hAnsi="Arial" w:cs="Arial"/>
          <w:color w:val="1B1B1B"/>
          <w:sz w:val="20"/>
          <w:szCs w:val="20"/>
          <w:lang w:eastAsia="pl-PL"/>
        </w:rPr>
        <w:t>;</w:t>
      </w:r>
    </w:p>
    <w:p w14:paraId="2E49BD78" w14:textId="484F4411" w:rsidR="00724689" w:rsidRPr="00800A96" w:rsidRDefault="00CC0C91" w:rsidP="00800A96">
      <w:pPr>
        <w:pStyle w:val="Akapitzlist"/>
        <w:spacing w:after="0" w:line="300" w:lineRule="auto"/>
        <w:jc w:val="center"/>
        <w:rPr>
          <w:rFonts w:ascii="Arial" w:hAnsi="Arial" w:cs="Arial"/>
          <w:b/>
          <w:bCs/>
          <w:sz w:val="20"/>
          <w:szCs w:val="20"/>
        </w:rPr>
      </w:pPr>
      <w:r>
        <w:rPr>
          <w:rFonts w:ascii="Arial" w:hAnsi="Arial" w:cs="Arial"/>
          <w:b/>
          <w:bCs/>
          <w:sz w:val="20"/>
          <w:szCs w:val="20"/>
        </w:rPr>
        <w:lastRenderedPageBreak/>
        <w:t>§ 1</w:t>
      </w:r>
      <w:r w:rsidR="00950380">
        <w:rPr>
          <w:rFonts w:ascii="Arial" w:hAnsi="Arial" w:cs="Arial"/>
          <w:b/>
          <w:bCs/>
          <w:sz w:val="20"/>
          <w:szCs w:val="20"/>
        </w:rPr>
        <w:t>4</w:t>
      </w:r>
    </w:p>
    <w:p w14:paraId="5DF65F69"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Polubowne rozwiązywanie sporów</w:t>
      </w:r>
    </w:p>
    <w:p w14:paraId="6584380C" w14:textId="77777777" w:rsidR="00A427BD" w:rsidRPr="00A427BD" w:rsidRDefault="00A427BD" w:rsidP="000D3C7F">
      <w:pPr>
        <w:pStyle w:val="msonormalcxspnazwisko"/>
        <w:numPr>
          <w:ilvl w:val="0"/>
          <w:numId w:val="18"/>
        </w:numPr>
        <w:autoSpaceDE w:val="0"/>
        <w:autoSpaceDN w:val="0"/>
        <w:adjustRightInd w:val="0"/>
        <w:spacing w:before="0" w:beforeAutospacing="0" w:after="0" w:afterAutospacing="0" w:line="276" w:lineRule="auto"/>
        <w:contextualSpacing/>
        <w:jc w:val="both"/>
        <w:rPr>
          <w:rFonts w:ascii="Arial" w:hAnsi="Arial" w:cs="Arial"/>
          <w:sz w:val="20"/>
          <w:szCs w:val="20"/>
        </w:rPr>
      </w:pPr>
      <w:r w:rsidRPr="00A427BD">
        <w:rPr>
          <w:rFonts w:ascii="Arial" w:hAnsi="Arial" w:cs="Arial"/>
          <w:sz w:val="20"/>
          <w:szCs w:val="20"/>
        </w:rPr>
        <w:t>Zmiana niniejszej umowy wymaga zgody obu stron wyrażonej w formie pisemnej pod rygorem nieważności.</w:t>
      </w:r>
    </w:p>
    <w:p w14:paraId="1C670EFC" w14:textId="77777777" w:rsidR="00A427BD" w:rsidRPr="00A427BD" w:rsidRDefault="00A427BD" w:rsidP="000D3C7F">
      <w:pPr>
        <w:pStyle w:val="msonormalcxspnazwisko"/>
        <w:numPr>
          <w:ilvl w:val="0"/>
          <w:numId w:val="18"/>
        </w:numPr>
        <w:autoSpaceDE w:val="0"/>
        <w:autoSpaceDN w:val="0"/>
        <w:adjustRightInd w:val="0"/>
        <w:spacing w:before="0" w:beforeAutospacing="0" w:after="0" w:afterAutospacing="0" w:line="276" w:lineRule="auto"/>
        <w:contextualSpacing/>
        <w:jc w:val="both"/>
        <w:rPr>
          <w:rFonts w:ascii="Arial" w:hAnsi="Arial" w:cs="Arial"/>
          <w:sz w:val="20"/>
          <w:szCs w:val="20"/>
        </w:rPr>
      </w:pPr>
      <w:r w:rsidRPr="00A427BD">
        <w:rPr>
          <w:rFonts w:ascii="Arial" w:hAnsi="Arial" w:cs="Arial"/>
          <w:sz w:val="20"/>
          <w:szCs w:val="20"/>
        </w:rPr>
        <w:t>Wszelkie  spory,  mogące  wyniknąć  z  tytułu  niniejszej  umowy, będą rozstrzygane polubownie. W przypadku skierowania sprawy na drogę sądową, właściwym do rozpoznania sporu będzie Sąd powszechny właściwy miejscowo dla siedziby Zamawiającego.</w:t>
      </w:r>
    </w:p>
    <w:p w14:paraId="175BDAB8" w14:textId="77777777" w:rsidR="00C04159" w:rsidRDefault="00C04159" w:rsidP="00C04159">
      <w:pPr>
        <w:pStyle w:val="Akapitzlist"/>
        <w:spacing w:after="0" w:line="300" w:lineRule="auto"/>
        <w:jc w:val="center"/>
        <w:rPr>
          <w:rFonts w:ascii="Arial" w:hAnsi="Arial" w:cs="Arial"/>
          <w:b/>
          <w:bCs/>
          <w:sz w:val="20"/>
          <w:szCs w:val="20"/>
        </w:rPr>
      </w:pPr>
    </w:p>
    <w:p w14:paraId="6942CF81" w14:textId="433F1A56" w:rsidR="00C04159" w:rsidRPr="00C04159" w:rsidRDefault="00CC0C91" w:rsidP="00C04159">
      <w:pPr>
        <w:pStyle w:val="Akapitzlist"/>
        <w:spacing w:after="0" w:line="300" w:lineRule="auto"/>
        <w:jc w:val="center"/>
        <w:rPr>
          <w:rFonts w:ascii="Arial" w:hAnsi="Arial" w:cs="Arial"/>
          <w:b/>
          <w:bCs/>
          <w:sz w:val="20"/>
          <w:szCs w:val="20"/>
        </w:rPr>
      </w:pPr>
      <w:r>
        <w:rPr>
          <w:rFonts w:ascii="Arial" w:hAnsi="Arial" w:cs="Arial"/>
          <w:b/>
          <w:bCs/>
          <w:sz w:val="20"/>
          <w:szCs w:val="20"/>
        </w:rPr>
        <w:t>§ 1</w:t>
      </w:r>
      <w:r w:rsidR="00950380">
        <w:rPr>
          <w:rFonts w:ascii="Arial" w:hAnsi="Arial" w:cs="Arial"/>
          <w:b/>
          <w:bCs/>
          <w:sz w:val="20"/>
          <w:szCs w:val="20"/>
        </w:rPr>
        <w:t>5</w:t>
      </w:r>
    </w:p>
    <w:p w14:paraId="65DCB354" w14:textId="77777777" w:rsidR="00724689" w:rsidRPr="00800A96" w:rsidRDefault="00724689" w:rsidP="00800A96">
      <w:pPr>
        <w:pStyle w:val="Akapitzlist"/>
        <w:spacing w:after="0" w:line="300" w:lineRule="auto"/>
        <w:jc w:val="center"/>
        <w:rPr>
          <w:rFonts w:ascii="Arial" w:hAnsi="Arial" w:cs="Arial"/>
          <w:b/>
          <w:bCs/>
          <w:sz w:val="20"/>
          <w:szCs w:val="20"/>
        </w:rPr>
      </w:pPr>
      <w:r w:rsidRPr="00800A96">
        <w:rPr>
          <w:rFonts w:ascii="Arial" w:hAnsi="Arial" w:cs="Arial"/>
          <w:b/>
          <w:bCs/>
          <w:sz w:val="20"/>
          <w:szCs w:val="20"/>
        </w:rPr>
        <w:t>Postanowienia końcowe</w:t>
      </w:r>
    </w:p>
    <w:p w14:paraId="2AE719E3" w14:textId="04404E4C" w:rsidR="00724689" w:rsidRPr="00800A96" w:rsidRDefault="00724689" w:rsidP="00BF05AE">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1. W sprawach nieuregulowanych niniejszą umową stosuje się przepisy obowiązującego prawa, w szczególności Kodeksu cywilnego, Prawa zamówień publicznych, Prawa budowlanego oraz ustawy o prawie autorskim i prawach pokrewnych.</w:t>
      </w:r>
    </w:p>
    <w:p w14:paraId="498C2A9A" w14:textId="72C7886D" w:rsidR="00724689" w:rsidRPr="00A427BD"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2. Każda ze Stron, jeżeli uzna, iż prawidłowe wykonanie niniejszej umowy tego wymaga, może zażądać spotkania w celu wymiany informacji i podjęcia kroków zmierzających do wyeliminowania wszelkich nieprawidłowości związanych z realizacją umowy.</w:t>
      </w:r>
    </w:p>
    <w:p w14:paraId="4466BA18" w14:textId="48F2D7F8" w:rsidR="001955C6" w:rsidRDefault="00724689" w:rsidP="00A427BD">
      <w:pPr>
        <w:pStyle w:val="Akapitzlist"/>
        <w:spacing w:after="0" w:line="300" w:lineRule="auto"/>
        <w:ind w:left="284" w:hanging="284"/>
        <w:jc w:val="both"/>
        <w:rPr>
          <w:rFonts w:ascii="Arial" w:hAnsi="Arial" w:cs="Arial"/>
          <w:sz w:val="20"/>
          <w:szCs w:val="20"/>
        </w:rPr>
      </w:pPr>
      <w:r w:rsidRPr="00800A96">
        <w:rPr>
          <w:rFonts w:ascii="Arial" w:hAnsi="Arial" w:cs="Arial"/>
          <w:sz w:val="20"/>
          <w:szCs w:val="20"/>
        </w:rPr>
        <w:t>4. Umowę sporządzono w czterech jednobrzmiących egzemplarzach: trzy egzemplarze dla Zamawiającego, jeden egzemplarz dla Wykonawcy.</w:t>
      </w:r>
    </w:p>
    <w:p w14:paraId="603973BF" w14:textId="77777777" w:rsidR="00A427BD" w:rsidRPr="00A427BD" w:rsidRDefault="00A427BD" w:rsidP="00A427BD">
      <w:pPr>
        <w:pStyle w:val="Akapitzlist"/>
        <w:spacing w:after="0" w:line="300" w:lineRule="auto"/>
        <w:ind w:left="284" w:hanging="284"/>
        <w:jc w:val="both"/>
        <w:rPr>
          <w:rFonts w:ascii="Arial" w:hAnsi="Arial" w:cs="Arial"/>
          <w:sz w:val="20"/>
          <w:szCs w:val="20"/>
        </w:rPr>
      </w:pPr>
    </w:p>
    <w:p w14:paraId="57BF48EE" w14:textId="09998188" w:rsidR="00005EAD" w:rsidRDefault="00005EAD" w:rsidP="00800A96">
      <w:pPr>
        <w:pStyle w:val="Akapitzlist"/>
        <w:spacing w:after="0" w:line="300" w:lineRule="auto"/>
        <w:ind w:left="0" w:firstLine="708"/>
        <w:jc w:val="both"/>
        <w:rPr>
          <w:rFonts w:ascii="Arial" w:hAnsi="Arial" w:cs="Arial"/>
          <w:b/>
          <w:bCs/>
          <w:sz w:val="20"/>
          <w:szCs w:val="20"/>
        </w:rPr>
      </w:pPr>
      <w:r w:rsidRPr="00800A96">
        <w:rPr>
          <w:rFonts w:ascii="Arial" w:hAnsi="Arial" w:cs="Arial"/>
          <w:b/>
          <w:bCs/>
          <w:sz w:val="20"/>
          <w:szCs w:val="20"/>
        </w:rPr>
        <w:t xml:space="preserve">Zamawiający: </w:t>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r>
      <w:r w:rsidRPr="00800A96">
        <w:rPr>
          <w:rFonts w:ascii="Arial" w:hAnsi="Arial" w:cs="Arial"/>
          <w:b/>
          <w:bCs/>
          <w:sz w:val="20"/>
          <w:szCs w:val="20"/>
        </w:rPr>
        <w:tab/>
        <w:t>Wykonawca:</w:t>
      </w:r>
    </w:p>
    <w:p w14:paraId="600CED94" w14:textId="77777777" w:rsidR="001955C6" w:rsidRDefault="001955C6" w:rsidP="001955C6">
      <w:pPr>
        <w:spacing w:after="0" w:line="300" w:lineRule="auto"/>
        <w:jc w:val="both"/>
        <w:rPr>
          <w:rFonts w:ascii="Arial" w:hAnsi="Arial" w:cs="Arial"/>
          <w:b/>
          <w:bCs/>
          <w:sz w:val="20"/>
          <w:szCs w:val="20"/>
        </w:rPr>
      </w:pPr>
    </w:p>
    <w:p w14:paraId="6B03215A" w14:textId="77777777" w:rsidR="001955C6" w:rsidRDefault="001955C6" w:rsidP="001955C6">
      <w:pPr>
        <w:spacing w:after="0" w:line="300" w:lineRule="auto"/>
        <w:jc w:val="both"/>
        <w:rPr>
          <w:rFonts w:ascii="Arial" w:hAnsi="Arial" w:cs="Arial"/>
          <w:b/>
          <w:bCs/>
          <w:sz w:val="20"/>
          <w:szCs w:val="20"/>
        </w:rPr>
      </w:pPr>
    </w:p>
    <w:p w14:paraId="72236AAF" w14:textId="77777777" w:rsidR="001955C6" w:rsidRDefault="001955C6" w:rsidP="001955C6">
      <w:pPr>
        <w:spacing w:after="0" w:line="300" w:lineRule="auto"/>
        <w:jc w:val="both"/>
        <w:rPr>
          <w:rFonts w:ascii="Arial" w:hAnsi="Arial" w:cs="Arial"/>
          <w:b/>
          <w:bCs/>
          <w:sz w:val="20"/>
          <w:szCs w:val="20"/>
        </w:rPr>
      </w:pPr>
    </w:p>
    <w:p w14:paraId="6211B3FE" w14:textId="77777777" w:rsidR="00B15D9E" w:rsidRDefault="00B15D9E" w:rsidP="001955C6">
      <w:pPr>
        <w:spacing w:after="0" w:line="300" w:lineRule="auto"/>
        <w:jc w:val="both"/>
        <w:rPr>
          <w:rFonts w:ascii="Arial" w:hAnsi="Arial" w:cs="Arial"/>
          <w:b/>
          <w:bCs/>
          <w:sz w:val="20"/>
          <w:szCs w:val="20"/>
        </w:rPr>
      </w:pPr>
    </w:p>
    <w:p w14:paraId="5C32F84E" w14:textId="77777777" w:rsidR="00B15D9E" w:rsidRDefault="00B15D9E" w:rsidP="001955C6">
      <w:pPr>
        <w:spacing w:after="0" w:line="300" w:lineRule="auto"/>
        <w:jc w:val="both"/>
        <w:rPr>
          <w:rFonts w:ascii="Arial" w:hAnsi="Arial" w:cs="Arial"/>
          <w:b/>
          <w:bCs/>
          <w:sz w:val="20"/>
          <w:szCs w:val="20"/>
        </w:rPr>
      </w:pPr>
    </w:p>
    <w:p w14:paraId="53C0B87B" w14:textId="77777777" w:rsidR="001955C6" w:rsidRDefault="001955C6" w:rsidP="001955C6">
      <w:pPr>
        <w:spacing w:after="0" w:line="300" w:lineRule="auto"/>
        <w:jc w:val="both"/>
        <w:rPr>
          <w:rFonts w:ascii="Arial" w:hAnsi="Arial" w:cs="Arial"/>
          <w:b/>
          <w:bCs/>
          <w:sz w:val="20"/>
          <w:szCs w:val="20"/>
        </w:rPr>
      </w:pPr>
    </w:p>
    <w:p w14:paraId="6B2B93CD" w14:textId="77777777" w:rsidR="001955C6" w:rsidRDefault="001955C6" w:rsidP="001955C6">
      <w:pPr>
        <w:spacing w:after="0" w:line="300" w:lineRule="auto"/>
        <w:jc w:val="both"/>
        <w:rPr>
          <w:rFonts w:ascii="Arial" w:hAnsi="Arial" w:cs="Arial"/>
          <w:b/>
          <w:bCs/>
          <w:sz w:val="20"/>
          <w:szCs w:val="20"/>
        </w:rPr>
      </w:pPr>
    </w:p>
    <w:p w14:paraId="288432FD" w14:textId="205A4C12" w:rsidR="00AB7F98" w:rsidRDefault="00AB7F98">
      <w:pPr>
        <w:rPr>
          <w:rFonts w:ascii="Arial" w:eastAsia="Times New Roman" w:hAnsi="Arial" w:cs="Arial"/>
          <w:sz w:val="20"/>
          <w:szCs w:val="20"/>
          <w:lang w:eastAsia="zh-CN"/>
        </w:rPr>
      </w:pPr>
    </w:p>
    <w:sectPr w:rsidR="00AB7F98" w:rsidSect="00E73BC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29241" w14:textId="77777777" w:rsidR="00116743" w:rsidRDefault="00116743" w:rsidP="00DB21FE">
      <w:pPr>
        <w:spacing w:after="0" w:line="240" w:lineRule="auto"/>
      </w:pPr>
      <w:r>
        <w:separator/>
      </w:r>
    </w:p>
  </w:endnote>
  <w:endnote w:type="continuationSeparator" w:id="0">
    <w:p w14:paraId="0FEF02AA" w14:textId="77777777" w:rsidR="00116743" w:rsidRDefault="00116743" w:rsidP="00D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3489687"/>
      <w:docPartObj>
        <w:docPartGallery w:val="Page Numbers (Bottom of Page)"/>
        <w:docPartUnique/>
      </w:docPartObj>
    </w:sdtPr>
    <w:sdtEndPr/>
    <w:sdtContent>
      <w:p w14:paraId="2E7F2657" w14:textId="242AA093" w:rsidR="00495D87" w:rsidRDefault="00495D87">
        <w:pPr>
          <w:pStyle w:val="Stopka"/>
          <w:jc w:val="right"/>
        </w:pPr>
        <w:r>
          <w:fldChar w:fldCharType="begin"/>
        </w:r>
        <w:r>
          <w:instrText>PAGE   \* MERGEFORMAT</w:instrText>
        </w:r>
        <w:r>
          <w:fldChar w:fldCharType="separate"/>
        </w:r>
        <w:r w:rsidR="008C71EA">
          <w:rPr>
            <w:noProof/>
          </w:rPr>
          <w:t>19</w:t>
        </w:r>
        <w:r>
          <w:fldChar w:fldCharType="end"/>
        </w:r>
      </w:p>
    </w:sdtContent>
  </w:sdt>
  <w:p w14:paraId="4753CAD8" w14:textId="77777777" w:rsidR="00495D87" w:rsidRDefault="00495D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CAA22" w14:textId="77777777" w:rsidR="00116743" w:rsidRDefault="00116743" w:rsidP="00DB21FE">
      <w:pPr>
        <w:spacing w:after="0" w:line="240" w:lineRule="auto"/>
      </w:pPr>
      <w:r>
        <w:separator/>
      </w:r>
    </w:p>
  </w:footnote>
  <w:footnote w:type="continuationSeparator" w:id="0">
    <w:p w14:paraId="1A1C5BB3" w14:textId="77777777" w:rsidR="00116743" w:rsidRDefault="00116743" w:rsidP="00DB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4606B" w14:textId="085183E6" w:rsidR="00495D87" w:rsidRDefault="00495D87" w:rsidP="00E73BCB">
    <w:pPr>
      <w:spacing w:after="0"/>
    </w:pPr>
    <w:r>
      <w:tab/>
    </w:r>
    <w:r>
      <w:rPr>
        <w:rFonts w:ascii="Cambria" w:eastAsia="Cambria" w:hAnsi="Cambria" w:cs="Cambria"/>
        <w:sz w:val="18"/>
      </w:rPr>
      <w:t xml:space="preserve"> </w:t>
    </w:r>
  </w:p>
  <w:p w14:paraId="1135E37E" w14:textId="671C8DAF" w:rsidR="00495D87" w:rsidRDefault="00495D87" w:rsidP="00E57E09">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6"/>
      <w:numFmt w:val="bullet"/>
      <w:lvlText w:val="-"/>
      <w:lvlJc w:val="left"/>
      <w:pPr>
        <w:tabs>
          <w:tab w:val="num" w:pos="690"/>
        </w:tabs>
      </w:pPr>
      <w:rPr>
        <w:rFonts w:ascii="Times New Roman" w:hAnsi="Times New Roman" w:cs="Times New Roman"/>
      </w:rPr>
    </w:lvl>
    <w:lvl w:ilvl="1">
      <w:start w:val="5"/>
      <w:numFmt w:val="decimal"/>
      <w:lvlText w:val="%2."/>
      <w:lvlJc w:val="left"/>
      <w:pPr>
        <w:tabs>
          <w:tab w:val="num" w:pos="340"/>
        </w:tabs>
      </w:pPr>
    </w:lvl>
    <w:lvl w:ilvl="2">
      <w:start w:val="16"/>
      <w:numFmt w:val="bullet"/>
      <w:lvlText w:val="-"/>
      <w:lvlJc w:val="left"/>
      <w:pPr>
        <w:tabs>
          <w:tab w:val="num" w:pos="624"/>
        </w:tabs>
      </w:pPr>
      <w:rPr>
        <w:rFonts w:ascii="Times New Roman" w:hAnsi="Times New Roman" w:cs="Times New Roman"/>
      </w:rPr>
    </w:lvl>
    <w:lvl w:ilvl="3">
      <w:start w:val="1"/>
      <w:numFmt w:val="bullet"/>
      <w:lvlText w:val=""/>
      <w:lvlJc w:val="left"/>
      <w:pPr>
        <w:tabs>
          <w:tab w:val="num" w:pos="2850"/>
        </w:tabs>
      </w:pPr>
      <w:rPr>
        <w:rFonts w:ascii="Symbol" w:hAnsi="Symbol"/>
      </w:rPr>
    </w:lvl>
    <w:lvl w:ilvl="4">
      <w:start w:val="1"/>
      <w:numFmt w:val="bullet"/>
      <w:lvlText w:val="o"/>
      <w:lvlJc w:val="left"/>
      <w:pPr>
        <w:tabs>
          <w:tab w:val="num" w:pos="3570"/>
        </w:tabs>
      </w:pPr>
      <w:rPr>
        <w:rFonts w:ascii="Courier New" w:hAnsi="Courier New"/>
      </w:rPr>
    </w:lvl>
    <w:lvl w:ilvl="5">
      <w:start w:val="1"/>
      <w:numFmt w:val="bullet"/>
      <w:pStyle w:val="Nagwek6"/>
      <w:lvlText w:val=""/>
      <w:lvlJc w:val="left"/>
      <w:pPr>
        <w:tabs>
          <w:tab w:val="num" w:pos="4290"/>
        </w:tabs>
      </w:pPr>
      <w:rPr>
        <w:rFonts w:ascii="Wingdings" w:hAnsi="Wingdings"/>
      </w:rPr>
    </w:lvl>
    <w:lvl w:ilvl="6">
      <w:start w:val="1"/>
      <w:numFmt w:val="bullet"/>
      <w:lvlText w:val=""/>
      <w:lvlJc w:val="left"/>
      <w:pPr>
        <w:tabs>
          <w:tab w:val="num" w:pos="5010"/>
        </w:tabs>
      </w:pPr>
      <w:rPr>
        <w:rFonts w:ascii="Symbol" w:hAnsi="Symbol"/>
      </w:rPr>
    </w:lvl>
    <w:lvl w:ilvl="7">
      <w:start w:val="1"/>
      <w:numFmt w:val="bullet"/>
      <w:lvlText w:val="o"/>
      <w:lvlJc w:val="left"/>
      <w:pPr>
        <w:tabs>
          <w:tab w:val="num" w:pos="5730"/>
        </w:tabs>
      </w:pPr>
      <w:rPr>
        <w:rFonts w:ascii="Courier New" w:hAnsi="Courier New"/>
      </w:rPr>
    </w:lvl>
    <w:lvl w:ilvl="8">
      <w:start w:val="1"/>
      <w:numFmt w:val="bullet"/>
      <w:lvlText w:val=""/>
      <w:lvlJc w:val="left"/>
      <w:pPr>
        <w:tabs>
          <w:tab w:val="num" w:pos="6450"/>
        </w:tabs>
      </w:pPr>
      <w:rPr>
        <w:rFonts w:ascii="Wingdings" w:hAnsi="Wingdings"/>
      </w:rPr>
    </w:lvl>
  </w:abstractNum>
  <w:abstractNum w:abstractNumId="1" w15:restartNumberingAfterBreak="0">
    <w:nsid w:val="00000003"/>
    <w:multiLevelType w:val="singleLevel"/>
    <w:tmpl w:val="04150017"/>
    <w:lvl w:ilvl="0">
      <w:start w:val="1"/>
      <w:numFmt w:val="lowerLetter"/>
      <w:lvlText w:val="%1)"/>
      <w:lvlJc w:val="left"/>
      <w:pPr>
        <w:ind w:left="1800" w:hanging="360"/>
      </w:pPr>
    </w:lvl>
  </w:abstractNum>
  <w:abstractNum w:abstractNumId="2" w15:restartNumberingAfterBreak="0">
    <w:nsid w:val="00000004"/>
    <w:multiLevelType w:val="multilevel"/>
    <w:tmpl w:val="B8AA04CE"/>
    <w:name w:val="WW8Num4"/>
    <w:lvl w:ilvl="0">
      <w:start w:val="1"/>
      <w:numFmt w:val="decimal"/>
      <w:lvlText w:val="%1."/>
      <w:lvlJc w:val="left"/>
      <w:pPr>
        <w:tabs>
          <w:tab w:val="num" w:pos="340"/>
        </w:tabs>
      </w:pPr>
      <w:rPr>
        <w:b w:val="0"/>
        <w:i w:val="0"/>
        <w:color w:val="auto"/>
      </w:rPr>
    </w:lvl>
    <w:lvl w:ilvl="1" w:tentative="1">
      <w:start w:val="1"/>
      <w:numFmt w:val="lowerLetter"/>
      <w:lvlText w:val="%2."/>
      <w:lvlJc w:val="left"/>
      <w:pPr>
        <w:ind w:left="1420" w:hanging="360"/>
      </w:pPr>
    </w:lvl>
    <w:lvl w:ilvl="2" w:tentative="1">
      <w:start w:val="1"/>
      <w:numFmt w:val="lowerRoman"/>
      <w:lvlText w:val="%3."/>
      <w:lvlJc w:val="right"/>
      <w:pPr>
        <w:ind w:left="2140" w:hanging="180"/>
      </w:pPr>
    </w:lvl>
    <w:lvl w:ilvl="3" w:tentative="1">
      <w:start w:val="1"/>
      <w:numFmt w:val="decimal"/>
      <w:lvlText w:val="%4."/>
      <w:lvlJc w:val="left"/>
      <w:pPr>
        <w:ind w:left="2860" w:hanging="360"/>
      </w:pPr>
    </w:lvl>
    <w:lvl w:ilvl="4" w:tentative="1">
      <w:start w:val="1"/>
      <w:numFmt w:val="lowerLetter"/>
      <w:lvlText w:val="%5."/>
      <w:lvlJc w:val="left"/>
      <w:pPr>
        <w:ind w:left="3580" w:hanging="360"/>
      </w:pPr>
    </w:lvl>
    <w:lvl w:ilvl="5" w:tentative="1">
      <w:start w:val="1"/>
      <w:numFmt w:val="lowerRoman"/>
      <w:lvlText w:val="%6."/>
      <w:lvlJc w:val="right"/>
      <w:pPr>
        <w:ind w:left="4300" w:hanging="180"/>
      </w:pPr>
    </w:lvl>
    <w:lvl w:ilvl="6" w:tentative="1">
      <w:start w:val="1"/>
      <w:numFmt w:val="decimal"/>
      <w:lvlText w:val="%7."/>
      <w:lvlJc w:val="left"/>
      <w:pPr>
        <w:ind w:left="5020" w:hanging="360"/>
      </w:pPr>
    </w:lvl>
    <w:lvl w:ilvl="7" w:tentative="1">
      <w:start w:val="1"/>
      <w:numFmt w:val="lowerLetter"/>
      <w:lvlText w:val="%8."/>
      <w:lvlJc w:val="left"/>
      <w:pPr>
        <w:ind w:left="5740" w:hanging="360"/>
      </w:pPr>
    </w:lvl>
    <w:lvl w:ilvl="8" w:tentative="1">
      <w:start w:val="1"/>
      <w:numFmt w:val="lowerRoman"/>
      <w:lvlText w:val="%9."/>
      <w:lvlJc w:val="right"/>
      <w:pPr>
        <w:ind w:left="6460" w:hanging="180"/>
      </w:pPr>
    </w:lvl>
  </w:abstractNum>
  <w:abstractNum w:abstractNumId="3" w15:restartNumberingAfterBreak="0">
    <w:nsid w:val="00000008"/>
    <w:multiLevelType w:val="singleLevel"/>
    <w:tmpl w:val="00000008"/>
    <w:lvl w:ilvl="0">
      <w:start w:val="1"/>
      <w:numFmt w:val="decimal"/>
      <w:lvlText w:val="%1."/>
      <w:lvlJc w:val="left"/>
      <w:pPr>
        <w:tabs>
          <w:tab w:val="num" w:pos="0"/>
        </w:tabs>
        <w:ind w:left="720" w:hanging="360"/>
      </w:pPr>
      <w:rPr>
        <w:rFonts w:hint="default"/>
      </w:rPr>
    </w:lvl>
  </w:abstractNum>
  <w:abstractNum w:abstractNumId="4" w15:restartNumberingAfterBreak="0">
    <w:nsid w:val="0000000E"/>
    <w:multiLevelType w:val="singleLevel"/>
    <w:tmpl w:val="374A9E58"/>
    <w:name w:val="WW8Num18"/>
    <w:lvl w:ilvl="0">
      <w:start w:val="1"/>
      <w:numFmt w:val="decimal"/>
      <w:lvlText w:val="%1)"/>
      <w:lvlJc w:val="left"/>
      <w:pPr>
        <w:tabs>
          <w:tab w:val="num" w:pos="0"/>
        </w:tabs>
        <w:ind w:left="720" w:hanging="360"/>
      </w:pPr>
      <w:rPr>
        <w:rFonts w:cs="Times New Roman" w:hint="default"/>
        <w:color w:val="auto"/>
        <w:sz w:val="24"/>
        <w:szCs w:val="24"/>
        <w:lang w:eastAsia="pl-PL"/>
      </w:rPr>
    </w:lvl>
  </w:abstractNum>
  <w:abstractNum w:abstractNumId="5" w15:restartNumberingAfterBreak="0">
    <w:nsid w:val="0000000F"/>
    <w:multiLevelType w:val="multilevel"/>
    <w:tmpl w:val="9ED0FFB0"/>
    <w:lvl w:ilvl="0">
      <w:start w:val="1"/>
      <w:numFmt w:val="decimal"/>
      <w:lvlText w:val="%1."/>
      <w:lvlJc w:val="left"/>
      <w:pPr>
        <w:tabs>
          <w:tab w:val="num" w:pos="482"/>
        </w:tabs>
      </w:pPr>
    </w:lvl>
    <w:lvl w:ilvl="1">
      <w:start w:val="1"/>
      <w:numFmt w:val="lowerLetter"/>
      <w:lvlText w:val="%2."/>
      <w:lvlJc w:val="left"/>
      <w:pPr>
        <w:tabs>
          <w:tab w:val="num" w:pos="1582"/>
        </w:tabs>
      </w:pPr>
    </w:lvl>
    <w:lvl w:ilvl="2">
      <w:start w:val="1"/>
      <w:numFmt w:val="lowerRoman"/>
      <w:lvlText w:val="%3."/>
      <w:lvlJc w:val="right"/>
      <w:pPr>
        <w:tabs>
          <w:tab w:val="num" w:pos="2302"/>
        </w:tabs>
      </w:pPr>
    </w:lvl>
    <w:lvl w:ilvl="3">
      <w:start w:val="1"/>
      <w:numFmt w:val="decimal"/>
      <w:lvlText w:val="%4."/>
      <w:lvlJc w:val="left"/>
      <w:pPr>
        <w:tabs>
          <w:tab w:val="num" w:pos="3022"/>
        </w:tabs>
      </w:pPr>
    </w:lvl>
    <w:lvl w:ilvl="4">
      <w:start w:val="1"/>
      <w:numFmt w:val="lowerLetter"/>
      <w:lvlText w:val="%5."/>
      <w:lvlJc w:val="left"/>
      <w:pPr>
        <w:tabs>
          <w:tab w:val="num" w:pos="3742"/>
        </w:tabs>
      </w:pPr>
    </w:lvl>
    <w:lvl w:ilvl="5">
      <w:start w:val="1"/>
      <w:numFmt w:val="lowerRoman"/>
      <w:lvlText w:val="%6."/>
      <w:lvlJc w:val="right"/>
      <w:pPr>
        <w:tabs>
          <w:tab w:val="num" w:pos="4462"/>
        </w:tabs>
      </w:pPr>
    </w:lvl>
    <w:lvl w:ilvl="6">
      <w:start w:val="1"/>
      <w:numFmt w:val="decimal"/>
      <w:lvlText w:val="%7."/>
      <w:lvlJc w:val="left"/>
      <w:pPr>
        <w:tabs>
          <w:tab w:val="num" w:pos="5182"/>
        </w:tabs>
      </w:pPr>
    </w:lvl>
    <w:lvl w:ilvl="7">
      <w:start w:val="1"/>
      <w:numFmt w:val="lowerLetter"/>
      <w:lvlText w:val="%8."/>
      <w:lvlJc w:val="left"/>
      <w:pPr>
        <w:tabs>
          <w:tab w:val="num" w:pos="5902"/>
        </w:tabs>
      </w:pPr>
    </w:lvl>
    <w:lvl w:ilvl="8">
      <w:start w:val="1"/>
      <w:numFmt w:val="lowerRoman"/>
      <w:lvlText w:val="%9."/>
      <w:lvlJc w:val="right"/>
      <w:pPr>
        <w:tabs>
          <w:tab w:val="num" w:pos="6622"/>
        </w:tabs>
      </w:pPr>
    </w:lvl>
  </w:abstractNum>
  <w:abstractNum w:abstractNumId="6" w15:restartNumberingAfterBreak="0">
    <w:nsid w:val="00000010"/>
    <w:multiLevelType w:val="multilevel"/>
    <w:tmpl w:val="00000010"/>
    <w:name w:val="WW8Num20"/>
    <w:lvl w:ilvl="0">
      <w:start w:val="1"/>
      <w:numFmt w:val="decimal"/>
      <w:lvlText w:val="%1)"/>
      <w:lvlJc w:val="left"/>
      <w:pPr>
        <w:tabs>
          <w:tab w:val="num" w:pos="0"/>
        </w:tabs>
        <w:ind w:left="720" w:hanging="360"/>
      </w:pPr>
      <w:rPr>
        <w:rFonts w:cs="Times New Roman"/>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39B7C8C"/>
    <w:multiLevelType w:val="multilevel"/>
    <w:tmpl w:val="CC52105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8E863A6"/>
    <w:multiLevelType w:val="hybridMultilevel"/>
    <w:tmpl w:val="1694A62A"/>
    <w:lvl w:ilvl="0" w:tplc="394EC15A">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9" w15:restartNumberingAfterBreak="0">
    <w:nsid w:val="0B98054B"/>
    <w:multiLevelType w:val="hybridMultilevel"/>
    <w:tmpl w:val="39D294AC"/>
    <w:lvl w:ilvl="0" w:tplc="1ADA79F2">
      <w:start w:val="1"/>
      <w:numFmt w:val="decimal"/>
      <w:lvlText w:val="%1."/>
      <w:lvlJc w:val="left"/>
      <w:pPr>
        <w:ind w:left="720" w:hanging="360"/>
      </w:pPr>
      <w:rPr>
        <w:rFonts w:ascii="Arial" w:eastAsia="Times New Roman" w:hAnsi="Arial" w:cs="Arial"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FE5778"/>
    <w:multiLevelType w:val="hybridMultilevel"/>
    <w:tmpl w:val="BF0A6070"/>
    <w:lvl w:ilvl="0" w:tplc="92D8CDAC">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1" w15:restartNumberingAfterBreak="0">
    <w:nsid w:val="119F3F51"/>
    <w:multiLevelType w:val="hybridMultilevel"/>
    <w:tmpl w:val="923228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DC4A9F"/>
    <w:multiLevelType w:val="hybridMultilevel"/>
    <w:tmpl w:val="DA242406"/>
    <w:lvl w:ilvl="0" w:tplc="AFE8027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F71ECF"/>
    <w:multiLevelType w:val="multilevel"/>
    <w:tmpl w:val="281E65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8C44140"/>
    <w:multiLevelType w:val="hybridMultilevel"/>
    <w:tmpl w:val="062C3EDE"/>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21FF5912"/>
    <w:multiLevelType w:val="hybridMultilevel"/>
    <w:tmpl w:val="A872A82C"/>
    <w:lvl w:ilvl="0" w:tplc="E21033C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1360DB"/>
    <w:multiLevelType w:val="hybridMultilevel"/>
    <w:tmpl w:val="08CA708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9D6201"/>
    <w:multiLevelType w:val="hybridMultilevel"/>
    <w:tmpl w:val="1598ADF2"/>
    <w:lvl w:ilvl="0" w:tplc="82A42CC8">
      <w:start w:val="1"/>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18" w15:restartNumberingAfterBreak="0">
    <w:nsid w:val="26BC3B97"/>
    <w:multiLevelType w:val="hybridMultilevel"/>
    <w:tmpl w:val="80F47878"/>
    <w:lvl w:ilvl="0" w:tplc="D2548D1C">
      <w:start w:val="10"/>
      <w:numFmt w:val="decimal"/>
      <w:lvlText w:val="%1."/>
      <w:lvlJc w:val="left"/>
      <w:pPr>
        <w:tabs>
          <w:tab w:val="num" w:pos="900"/>
        </w:tabs>
        <w:ind w:left="9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1C070F"/>
    <w:multiLevelType w:val="hybridMultilevel"/>
    <w:tmpl w:val="DA00D3A8"/>
    <w:lvl w:ilvl="0" w:tplc="799A98B2">
      <w:start w:val="2"/>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880420"/>
    <w:multiLevelType w:val="hybridMultilevel"/>
    <w:tmpl w:val="1E202B46"/>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E7750FA"/>
    <w:multiLevelType w:val="hybridMultilevel"/>
    <w:tmpl w:val="BA6A0F72"/>
    <w:lvl w:ilvl="0" w:tplc="549A32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DC5727"/>
    <w:multiLevelType w:val="hybridMultilevel"/>
    <w:tmpl w:val="B0AE6EAA"/>
    <w:lvl w:ilvl="0" w:tplc="549A32A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2F1167C"/>
    <w:multiLevelType w:val="hybridMultilevel"/>
    <w:tmpl w:val="82CC483E"/>
    <w:lvl w:ilvl="0" w:tplc="BFFA543C">
      <w:start w:val="2"/>
      <w:numFmt w:val="decimal"/>
      <w:lvlText w:val="%1."/>
      <w:lvlJc w:val="left"/>
      <w:pPr>
        <w:ind w:left="360" w:hanging="360"/>
      </w:pPr>
      <w:rPr>
        <w:rFonts w:hint="default"/>
        <w:b w:val="0"/>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96422F"/>
    <w:multiLevelType w:val="hybridMultilevel"/>
    <w:tmpl w:val="E7846AFC"/>
    <w:lvl w:ilvl="0" w:tplc="7CBE0D7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15:restartNumberingAfterBreak="0">
    <w:nsid w:val="38597AF4"/>
    <w:multiLevelType w:val="hybridMultilevel"/>
    <w:tmpl w:val="7FC06CCE"/>
    <w:lvl w:ilvl="0" w:tplc="7256AA1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7874DA"/>
    <w:multiLevelType w:val="hybridMultilevel"/>
    <w:tmpl w:val="5F5490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AA6D5A"/>
    <w:multiLevelType w:val="hybridMultilevel"/>
    <w:tmpl w:val="B32AC7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DC50D5"/>
    <w:multiLevelType w:val="hybridMultilevel"/>
    <w:tmpl w:val="28B0385E"/>
    <w:lvl w:ilvl="0" w:tplc="04150017">
      <w:start w:val="1"/>
      <w:numFmt w:val="lowerLetter"/>
      <w:lvlText w:val="%1)"/>
      <w:lvlJc w:val="left"/>
      <w:pPr>
        <w:ind w:left="1056" w:hanging="360"/>
      </w:p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29" w15:restartNumberingAfterBreak="0">
    <w:nsid w:val="3DF815CE"/>
    <w:multiLevelType w:val="hybridMultilevel"/>
    <w:tmpl w:val="45509926"/>
    <w:lvl w:ilvl="0" w:tplc="D63090A6">
      <w:start w:val="2"/>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AB69D1"/>
    <w:multiLevelType w:val="hybridMultilevel"/>
    <w:tmpl w:val="7DE8CB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EF6CB0"/>
    <w:multiLevelType w:val="hybridMultilevel"/>
    <w:tmpl w:val="B84006D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2" w15:restartNumberingAfterBreak="0">
    <w:nsid w:val="40EB3B13"/>
    <w:multiLevelType w:val="hybridMultilevel"/>
    <w:tmpl w:val="2072133E"/>
    <w:lvl w:ilvl="0" w:tplc="94EA71C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4D6A92"/>
    <w:multiLevelType w:val="hybridMultilevel"/>
    <w:tmpl w:val="5B88FF3C"/>
    <w:lvl w:ilvl="0" w:tplc="652486BE">
      <w:start w:val="8"/>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761707"/>
    <w:multiLevelType w:val="hybridMultilevel"/>
    <w:tmpl w:val="9F1682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FE3334"/>
    <w:multiLevelType w:val="hybridMultilevel"/>
    <w:tmpl w:val="9AF0910E"/>
    <w:lvl w:ilvl="0" w:tplc="9BB28700">
      <w:start w:val="1"/>
      <w:numFmt w:val="decimal"/>
      <w:lvlText w:val="%1."/>
      <w:lvlJc w:val="left"/>
      <w:pPr>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B154DE"/>
    <w:multiLevelType w:val="hybridMultilevel"/>
    <w:tmpl w:val="FD3CAD00"/>
    <w:lvl w:ilvl="0" w:tplc="FFFFFFF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0D136E8"/>
    <w:multiLevelType w:val="hybridMultilevel"/>
    <w:tmpl w:val="C45CB0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0D1391E"/>
    <w:multiLevelType w:val="hybridMultilevel"/>
    <w:tmpl w:val="3EF225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1C707DA"/>
    <w:multiLevelType w:val="hybridMultilevel"/>
    <w:tmpl w:val="B928EC1E"/>
    <w:lvl w:ilvl="0" w:tplc="69461C32">
      <w:start w:val="1"/>
      <w:numFmt w:val="decimal"/>
      <w:lvlText w:val="%1."/>
      <w:lvlJc w:val="left"/>
      <w:pPr>
        <w:ind w:left="371" w:hanging="360"/>
      </w:pPr>
      <w:rPr>
        <w:rFonts w:hint="default"/>
      </w:rPr>
    </w:lvl>
    <w:lvl w:ilvl="1" w:tplc="04150019" w:tentative="1">
      <w:start w:val="1"/>
      <w:numFmt w:val="lowerLetter"/>
      <w:lvlText w:val="%2."/>
      <w:lvlJc w:val="left"/>
      <w:pPr>
        <w:ind w:left="1091" w:hanging="360"/>
      </w:pPr>
    </w:lvl>
    <w:lvl w:ilvl="2" w:tplc="0415001B" w:tentative="1">
      <w:start w:val="1"/>
      <w:numFmt w:val="lowerRoman"/>
      <w:lvlText w:val="%3."/>
      <w:lvlJc w:val="right"/>
      <w:pPr>
        <w:ind w:left="1811" w:hanging="180"/>
      </w:pPr>
    </w:lvl>
    <w:lvl w:ilvl="3" w:tplc="0415000F" w:tentative="1">
      <w:start w:val="1"/>
      <w:numFmt w:val="decimal"/>
      <w:lvlText w:val="%4."/>
      <w:lvlJc w:val="left"/>
      <w:pPr>
        <w:ind w:left="2531" w:hanging="360"/>
      </w:pPr>
    </w:lvl>
    <w:lvl w:ilvl="4" w:tplc="04150019" w:tentative="1">
      <w:start w:val="1"/>
      <w:numFmt w:val="lowerLetter"/>
      <w:lvlText w:val="%5."/>
      <w:lvlJc w:val="left"/>
      <w:pPr>
        <w:ind w:left="3251" w:hanging="360"/>
      </w:pPr>
    </w:lvl>
    <w:lvl w:ilvl="5" w:tplc="0415001B" w:tentative="1">
      <w:start w:val="1"/>
      <w:numFmt w:val="lowerRoman"/>
      <w:lvlText w:val="%6."/>
      <w:lvlJc w:val="right"/>
      <w:pPr>
        <w:ind w:left="3971" w:hanging="180"/>
      </w:pPr>
    </w:lvl>
    <w:lvl w:ilvl="6" w:tplc="0415000F" w:tentative="1">
      <w:start w:val="1"/>
      <w:numFmt w:val="decimal"/>
      <w:lvlText w:val="%7."/>
      <w:lvlJc w:val="left"/>
      <w:pPr>
        <w:ind w:left="4691" w:hanging="360"/>
      </w:pPr>
    </w:lvl>
    <w:lvl w:ilvl="7" w:tplc="04150019" w:tentative="1">
      <w:start w:val="1"/>
      <w:numFmt w:val="lowerLetter"/>
      <w:lvlText w:val="%8."/>
      <w:lvlJc w:val="left"/>
      <w:pPr>
        <w:ind w:left="5411" w:hanging="360"/>
      </w:pPr>
    </w:lvl>
    <w:lvl w:ilvl="8" w:tplc="0415001B" w:tentative="1">
      <w:start w:val="1"/>
      <w:numFmt w:val="lowerRoman"/>
      <w:lvlText w:val="%9."/>
      <w:lvlJc w:val="right"/>
      <w:pPr>
        <w:ind w:left="6131" w:hanging="180"/>
      </w:pPr>
    </w:lvl>
  </w:abstractNum>
  <w:abstractNum w:abstractNumId="40" w15:restartNumberingAfterBreak="0">
    <w:nsid w:val="59777AEE"/>
    <w:multiLevelType w:val="hybridMultilevel"/>
    <w:tmpl w:val="79287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3916B7"/>
    <w:multiLevelType w:val="hybridMultilevel"/>
    <w:tmpl w:val="52446240"/>
    <w:lvl w:ilvl="0" w:tplc="549A32A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245FB3"/>
    <w:multiLevelType w:val="hybridMultilevel"/>
    <w:tmpl w:val="FB8CC316"/>
    <w:lvl w:ilvl="0" w:tplc="7654EF94">
      <w:start w:val="1"/>
      <w:numFmt w:val="lowerLetter"/>
      <w:lvlText w:val="%1)"/>
      <w:lvlJc w:val="left"/>
      <w:pPr>
        <w:ind w:left="21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226D67"/>
    <w:multiLevelType w:val="hybridMultilevel"/>
    <w:tmpl w:val="48D2FE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3475DC0"/>
    <w:multiLevelType w:val="hybridMultilevel"/>
    <w:tmpl w:val="B2D2BE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0C2E6D"/>
    <w:multiLevelType w:val="hybridMultilevel"/>
    <w:tmpl w:val="A3B258A0"/>
    <w:lvl w:ilvl="0" w:tplc="98963C70">
      <w:start w:val="6"/>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F7406C6"/>
    <w:multiLevelType w:val="hybridMultilevel"/>
    <w:tmpl w:val="7C38065E"/>
    <w:lvl w:ilvl="0" w:tplc="B3B846D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C6363B"/>
    <w:multiLevelType w:val="hybridMultilevel"/>
    <w:tmpl w:val="89062AA2"/>
    <w:lvl w:ilvl="0" w:tplc="AD82C276">
      <w:start w:val="5"/>
      <w:numFmt w:val="decimal"/>
      <w:lvlText w:val="%1."/>
      <w:lvlJc w:val="left"/>
      <w:pPr>
        <w:tabs>
          <w:tab w:val="num" w:pos="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012D24"/>
    <w:multiLevelType w:val="hybridMultilevel"/>
    <w:tmpl w:val="361ACFA2"/>
    <w:lvl w:ilvl="0" w:tplc="82C2B65A">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9" w15:restartNumberingAfterBreak="0">
    <w:nsid w:val="78CF01D7"/>
    <w:multiLevelType w:val="hybridMultilevel"/>
    <w:tmpl w:val="63FC20FC"/>
    <w:lvl w:ilvl="0" w:tplc="6C60164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FA1977"/>
    <w:multiLevelType w:val="multilevel"/>
    <w:tmpl w:val="2BD61D3A"/>
    <w:styleLink w:val="WWNum9"/>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669089692">
    <w:abstractNumId w:val="43"/>
  </w:num>
  <w:num w:numId="2" w16cid:durableId="1991788271">
    <w:abstractNumId w:val="22"/>
  </w:num>
  <w:num w:numId="3" w16cid:durableId="769009382">
    <w:abstractNumId w:val="40"/>
  </w:num>
  <w:num w:numId="4" w16cid:durableId="238444981">
    <w:abstractNumId w:val="37"/>
  </w:num>
  <w:num w:numId="5" w16cid:durableId="624390093">
    <w:abstractNumId w:val="39"/>
  </w:num>
  <w:num w:numId="6" w16cid:durableId="2067603765">
    <w:abstractNumId w:val="12"/>
  </w:num>
  <w:num w:numId="7" w16cid:durableId="868375564">
    <w:abstractNumId w:val="16"/>
  </w:num>
  <w:num w:numId="8" w16cid:durableId="749960284">
    <w:abstractNumId w:val="20"/>
  </w:num>
  <w:num w:numId="9" w16cid:durableId="1541628492">
    <w:abstractNumId w:val="24"/>
  </w:num>
  <w:num w:numId="10" w16cid:durableId="2119248983">
    <w:abstractNumId w:val="36"/>
  </w:num>
  <w:num w:numId="11" w16cid:durableId="1403600006">
    <w:abstractNumId w:val="9"/>
  </w:num>
  <w:num w:numId="12" w16cid:durableId="880482299">
    <w:abstractNumId w:val="7"/>
  </w:num>
  <w:num w:numId="13" w16cid:durableId="21395024">
    <w:abstractNumId w:val="13"/>
  </w:num>
  <w:num w:numId="14" w16cid:durableId="2121290001">
    <w:abstractNumId w:val="25"/>
  </w:num>
  <w:num w:numId="15" w16cid:durableId="96218419">
    <w:abstractNumId w:val="32"/>
  </w:num>
  <w:num w:numId="16" w16cid:durableId="1774747150">
    <w:abstractNumId w:val="30"/>
  </w:num>
  <w:num w:numId="17" w16cid:durableId="1746416611">
    <w:abstractNumId w:val="29"/>
  </w:num>
  <w:num w:numId="18" w16cid:durableId="1816870201">
    <w:abstractNumId w:val="35"/>
  </w:num>
  <w:num w:numId="19" w16cid:durableId="1536770321">
    <w:abstractNumId w:val="50"/>
  </w:num>
  <w:num w:numId="20" w16cid:durableId="1338073233">
    <w:abstractNumId w:val="0"/>
  </w:num>
  <w:num w:numId="21" w16cid:durableId="712269589">
    <w:abstractNumId w:val="44"/>
  </w:num>
  <w:num w:numId="22" w16cid:durableId="13110600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1574413">
    <w:abstractNumId w:val="14"/>
  </w:num>
  <w:num w:numId="24" w16cid:durableId="322045690">
    <w:abstractNumId w:val="5"/>
  </w:num>
  <w:num w:numId="25" w16cid:durableId="1269048413">
    <w:abstractNumId w:val="10"/>
  </w:num>
  <w:num w:numId="26" w16cid:durableId="1420054017">
    <w:abstractNumId w:val="33"/>
  </w:num>
  <w:num w:numId="27" w16cid:durableId="433791920">
    <w:abstractNumId w:val="31"/>
  </w:num>
  <w:num w:numId="28" w16cid:durableId="183640156">
    <w:abstractNumId w:val="18"/>
  </w:num>
  <w:num w:numId="29" w16cid:durableId="795372896">
    <w:abstractNumId w:val="38"/>
  </w:num>
  <w:num w:numId="30" w16cid:durableId="993217014">
    <w:abstractNumId w:val="23"/>
  </w:num>
  <w:num w:numId="31" w16cid:durableId="2060592025">
    <w:abstractNumId w:val="46"/>
  </w:num>
  <w:num w:numId="32" w16cid:durableId="2061896167">
    <w:abstractNumId w:val="11"/>
  </w:num>
  <w:num w:numId="33" w16cid:durableId="820004594">
    <w:abstractNumId w:val="1"/>
  </w:num>
  <w:num w:numId="34" w16cid:durableId="289018776">
    <w:abstractNumId w:val="2"/>
  </w:num>
  <w:num w:numId="35" w16cid:durableId="754669315">
    <w:abstractNumId w:val="48"/>
  </w:num>
  <w:num w:numId="36" w16cid:durableId="1216623246">
    <w:abstractNumId w:val="19"/>
  </w:num>
  <w:num w:numId="37" w16cid:durableId="1022902917">
    <w:abstractNumId w:val="3"/>
  </w:num>
  <w:num w:numId="38" w16cid:durableId="1328633062">
    <w:abstractNumId w:val="17"/>
  </w:num>
  <w:num w:numId="39" w16cid:durableId="33501079">
    <w:abstractNumId w:val="8"/>
  </w:num>
  <w:num w:numId="40" w16cid:durableId="2027292450">
    <w:abstractNumId w:val="28"/>
  </w:num>
  <w:num w:numId="41" w16cid:durableId="726030537">
    <w:abstractNumId w:val="49"/>
  </w:num>
  <w:num w:numId="42" w16cid:durableId="1190071462">
    <w:abstractNumId w:val="47"/>
  </w:num>
  <w:num w:numId="43" w16cid:durableId="453719461">
    <w:abstractNumId w:val="34"/>
  </w:num>
  <w:num w:numId="44" w16cid:durableId="395476066">
    <w:abstractNumId w:val="15"/>
  </w:num>
  <w:num w:numId="45" w16cid:durableId="1829056672">
    <w:abstractNumId w:val="27"/>
  </w:num>
  <w:num w:numId="46" w16cid:durableId="1241403391">
    <w:abstractNumId w:val="21"/>
  </w:num>
  <w:num w:numId="47" w16cid:durableId="1533298196">
    <w:abstractNumId w:val="26"/>
  </w:num>
  <w:num w:numId="48" w16cid:durableId="1436712743">
    <w:abstractNumId w:val="41"/>
  </w:num>
  <w:num w:numId="49" w16cid:durableId="2128234770">
    <w:abstractNumId w:val="4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872"/>
    <w:rsid w:val="00005EAD"/>
    <w:rsid w:val="00013DA3"/>
    <w:rsid w:val="0002229A"/>
    <w:rsid w:val="000343A9"/>
    <w:rsid w:val="00040865"/>
    <w:rsid w:val="000518D4"/>
    <w:rsid w:val="000518FA"/>
    <w:rsid w:val="0005344F"/>
    <w:rsid w:val="00053E7E"/>
    <w:rsid w:val="00054F6E"/>
    <w:rsid w:val="00064E3D"/>
    <w:rsid w:val="0006547C"/>
    <w:rsid w:val="000654EC"/>
    <w:rsid w:val="000661B5"/>
    <w:rsid w:val="0007196C"/>
    <w:rsid w:val="00076B63"/>
    <w:rsid w:val="00097D50"/>
    <w:rsid w:val="000A2ABD"/>
    <w:rsid w:val="000A4984"/>
    <w:rsid w:val="000A4F99"/>
    <w:rsid w:val="000A5AFD"/>
    <w:rsid w:val="000B5D54"/>
    <w:rsid w:val="000C574C"/>
    <w:rsid w:val="000D3C7F"/>
    <w:rsid w:val="000D74FF"/>
    <w:rsid w:val="000E3025"/>
    <w:rsid w:val="000E3ACE"/>
    <w:rsid w:val="000E4D9D"/>
    <w:rsid w:val="000E5817"/>
    <w:rsid w:val="000F2183"/>
    <w:rsid w:val="000F73E6"/>
    <w:rsid w:val="0010428B"/>
    <w:rsid w:val="00110EAC"/>
    <w:rsid w:val="00116743"/>
    <w:rsid w:val="00125F67"/>
    <w:rsid w:val="00126D19"/>
    <w:rsid w:val="00127A72"/>
    <w:rsid w:val="00141265"/>
    <w:rsid w:val="001471AD"/>
    <w:rsid w:val="00157B30"/>
    <w:rsid w:val="00171E2D"/>
    <w:rsid w:val="001955C6"/>
    <w:rsid w:val="001C0EA0"/>
    <w:rsid w:val="001D20E6"/>
    <w:rsid w:val="001D26C5"/>
    <w:rsid w:val="001E3A07"/>
    <w:rsid w:val="00202CB2"/>
    <w:rsid w:val="00203B84"/>
    <w:rsid w:val="002054D0"/>
    <w:rsid w:val="002225D4"/>
    <w:rsid w:val="00226BC1"/>
    <w:rsid w:val="00235C62"/>
    <w:rsid w:val="00241E1A"/>
    <w:rsid w:val="00244958"/>
    <w:rsid w:val="002610B3"/>
    <w:rsid w:val="00270B76"/>
    <w:rsid w:val="002739E6"/>
    <w:rsid w:val="0027416C"/>
    <w:rsid w:val="00275414"/>
    <w:rsid w:val="002819AC"/>
    <w:rsid w:val="00295344"/>
    <w:rsid w:val="002B1BA5"/>
    <w:rsid w:val="002B59B5"/>
    <w:rsid w:val="002C2C0D"/>
    <w:rsid w:val="002E6218"/>
    <w:rsid w:val="0031497C"/>
    <w:rsid w:val="003230AE"/>
    <w:rsid w:val="003234D3"/>
    <w:rsid w:val="00331F07"/>
    <w:rsid w:val="0034640D"/>
    <w:rsid w:val="0035656C"/>
    <w:rsid w:val="00370614"/>
    <w:rsid w:val="00371B45"/>
    <w:rsid w:val="003752AC"/>
    <w:rsid w:val="00380819"/>
    <w:rsid w:val="00381321"/>
    <w:rsid w:val="00384018"/>
    <w:rsid w:val="003868F6"/>
    <w:rsid w:val="00395157"/>
    <w:rsid w:val="003A1B9D"/>
    <w:rsid w:val="003A5B20"/>
    <w:rsid w:val="003B3AA8"/>
    <w:rsid w:val="003B3BCC"/>
    <w:rsid w:val="003B6850"/>
    <w:rsid w:val="003C1FDF"/>
    <w:rsid w:val="003E0686"/>
    <w:rsid w:val="003E46FA"/>
    <w:rsid w:val="003F4D1D"/>
    <w:rsid w:val="0043113C"/>
    <w:rsid w:val="00433B3C"/>
    <w:rsid w:val="00434D2B"/>
    <w:rsid w:val="00440948"/>
    <w:rsid w:val="004419BC"/>
    <w:rsid w:val="00463EA9"/>
    <w:rsid w:val="00467493"/>
    <w:rsid w:val="00470F59"/>
    <w:rsid w:val="00480DF4"/>
    <w:rsid w:val="004903F5"/>
    <w:rsid w:val="00495D87"/>
    <w:rsid w:val="004A1C47"/>
    <w:rsid w:val="004A43F6"/>
    <w:rsid w:val="004B04EF"/>
    <w:rsid w:val="004C6C3A"/>
    <w:rsid w:val="004D600A"/>
    <w:rsid w:val="004E2D1F"/>
    <w:rsid w:val="004E4B30"/>
    <w:rsid w:val="004E5106"/>
    <w:rsid w:val="004F7EEB"/>
    <w:rsid w:val="00511726"/>
    <w:rsid w:val="00514EE8"/>
    <w:rsid w:val="0051573E"/>
    <w:rsid w:val="00523026"/>
    <w:rsid w:val="00535DC4"/>
    <w:rsid w:val="00540452"/>
    <w:rsid w:val="0055174C"/>
    <w:rsid w:val="0056540E"/>
    <w:rsid w:val="005814B4"/>
    <w:rsid w:val="00582648"/>
    <w:rsid w:val="005827D0"/>
    <w:rsid w:val="00582C17"/>
    <w:rsid w:val="005852CD"/>
    <w:rsid w:val="005961D2"/>
    <w:rsid w:val="00597DE6"/>
    <w:rsid w:val="005A013A"/>
    <w:rsid w:val="005A3884"/>
    <w:rsid w:val="005A4928"/>
    <w:rsid w:val="005A574F"/>
    <w:rsid w:val="005B135F"/>
    <w:rsid w:val="005B5CD7"/>
    <w:rsid w:val="005B6539"/>
    <w:rsid w:val="005B6B44"/>
    <w:rsid w:val="005D5C1C"/>
    <w:rsid w:val="005D6C83"/>
    <w:rsid w:val="005E20DE"/>
    <w:rsid w:val="005F512B"/>
    <w:rsid w:val="0060057D"/>
    <w:rsid w:val="00610F37"/>
    <w:rsid w:val="00620EBB"/>
    <w:rsid w:val="006242A0"/>
    <w:rsid w:val="00630D60"/>
    <w:rsid w:val="006341A3"/>
    <w:rsid w:val="00635FDF"/>
    <w:rsid w:val="00637755"/>
    <w:rsid w:val="00647B2B"/>
    <w:rsid w:val="006617D0"/>
    <w:rsid w:val="006742BA"/>
    <w:rsid w:val="00693380"/>
    <w:rsid w:val="006B1FCE"/>
    <w:rsid w:val="006B2F21"/>
    <w:rsid w:val="006B55F3"/>
    <w:rsid w:val="006E0C5C"/>
    <w:rsid w:val="00704593"/>
    <w:rsid w:val="00705351"/>
    <w:rsid w:val="007076F4"/>
    <w:rsid w:val="007109A6"/>
    <w:rsid w:val="00724689"/>
    <w:rsid w:val="0074282B"/>
    <w:rsid w:val="00746493"/>
    <w:rsid w:val="00751517"/>
    <w:rsid w:val="00755DF2"/>
    <w:rsid w:val="00787586"/>
    <w:rsid w:val="007A2654"/>
    <w:rsid w:val="007B006C"/>
    <w:rsid w:val="007C3805"/>
    <w:rsid w:val="007D1609"/>
    <w:rsid w:val="007D3B8B"/>
    <w:rsid w:val="007E45FC"/>
    <w:rsid w:val="00800A96"/>
    <w:rsid w:val="00802FBD"/>
    <w:rsid w:val="00822612"/>
    <w:rsid w:val="00830E80"/>
    <w:rsid w:val="0084284E"/>
    <w:rsid w:val="0084393E"/>
    <w:rsid w:val="00865FC9"/>
    <w:rsid w:val="008661E9"/>
    <w:rsid w:val="00870DC5"/>
    <w:rsid w:val="00884589"/>
    <w:rsid w:val="008B0428"/>
    <w:rsid w:val="008B7A3D"/>
    <w:rsid w:val="008C71EA"/>
    <w:rsid w:val="008D37E4"/>
    <w:rsid w:val="008E22C9"/>
    <w:rsid w:val="008F6B3F"/>
    <w:rsid w:val="0090346C"/>
    <w:rsid w:val="00906BCF"/>
    <w:rsid w:val="00910A52"/>
    <w:rsid w:val="00913BB5"/>
    <w:rsid w:val="00913BE8"/>
    <w:rsid w:val="00941F0A"/>
    <w:rsid w:val="00943608"/>
    <w:rsid w:val="00945EA5"/>
    <w:rsid w:val="00950380"/>
    <w:rsid w:val="00955544"/>
    <w:rsid w:val="00956D42"/>
    <w:rsid w:val="0097070C"/>
    <w:rsid w:val="00980CCC"/>
    <w:rsid w:val="009854F4"/>
    <w:rsid w:val="009A3240"/>
    <w:rsid w:val="009B07A1"/>
    <w:rsid w:val="009D7D5F"/>
    <w:rsid w:val="009E20DA"/>
    <w:rsid w:val="009E3660"/>
    <w:rsid w:val="009E3988"/>
    <w:rsid w:val="009E4ED2"/>
    <w:rsid w:val="009F2DE6"/>
    <w:rsid w:val="009F3C3D"/>
    <w:rsid w:val="009F4707"/>
    <w:rsid w:val="009F7422"/>
    <w:rsid w:val="00A26C07"/>
    <w:rsid w:val="00A36851"/>
    <w:rsid w:val="00A42773"/>
    <w:rsid w:val="00A427BD"/>
    <w:rsid w:val="00A8330C"/>
    <w:rsid w:val="00A94872"/>
    <w:rsid w:val="00A95CD3"/>
    <w:rsid w:val="00AA1E63"/>
    <w:rsid w:val="00AB17EA"/>
    <w:rsid w:val="00AB7F98"/>
    <w:rsid w:val="00AC2084"/>
    <w:rsid w:val="00AC2805"/>
    <w:rsid w:val="00AF7E0C"/>
    <w:rsid w:val="00B00808"/>
    <w:rsid w:val="00B027F4"/>
    <w:rsid w:val="00B04D57"/>
    <w:rsid w:val="00B12785"/>
    <w:rsid w:val="00B15D9E"/>
    <w:rsid w:val="00B515DD"/>
    <w:rsid w:val="00B52170"/>
    <w:rsid w:val="00B53C39"/>
    <w:rsid w:val="00B53DEA"/>
    <w:rsid w:val="00B57865"/>
    <w:rsid w:val="00B755B7"/>
    <w:rsid w:val="00B84ED7"/>
    <w:rsid w:val="00B9650F"/>
    <w:rsid w:val="00BA2A98"/>
    <w:rsid w:val="00BA3F6E"/>
    <w:rsid w:val="00BB01FF"/>
    <w:rsid w:val="00BB192E"/>
    <w:rsid w:val="00BC0A2F"/>
    <w:rsid w:val="00BC4484"/>
    <w:rsid w:val="00BC4FD6"/>
    <w:rsid w:val="00BC52C2"/>
    <w:rsid w:val="00BD1096"/>
    <w:rsid w:val="00BD609D"/>
    <w:rsid w:val="00BE61DA"/>
    <w:rsid w:val="00BF05AE"/>
    <w:rsid w:val="00BF1A90"/>
    <w:rsid w:val="00BF2F00"/>
    <w:rsid w:val="00BF385E"/>
    <w:rsid w:val="00C04159"/>
    <w:rsid w:val="00C04A5C"/>
    <w:rsid w:val="00C222A8"/>
    <w:rsid w:val="00C230AB"/>
    <w:rsid w:val="00C32917"/>
    <w:rsid w:val="00C4249D"/>
    <w:rsid w:val="00C60664"/>
    <w:rsid w:val="00C657AC"/>
    <w:rsid w:val="00C76D23"/>
    <w:rsid w:val="00C81BF2"/>
    <w:rsid w:val="00C85771"/>
    <w:rsid w:val="00CA7367"/>
    <w:rsid w:val="00CB36FA"/>
    <w:rsid w:val="00CC0C91"/>
    <w:rsid w:val="00CF5BC5"/>
    <w:rsid w:val="00D145D7"/>
    <w:rsid w:val="00D26310"/>
    <w:rsid w:val="00D317FF"/>
    <w:rsid w:val="00D57B6D"/>
    <w:rsid w:val="00D660DF"/>
    <w:rsid w:val="00D868C9"/>
    <w:rsid w:val="00D97AA0"/>
    <w:rsid w:val="00DA2B9B"/>
    <w:rsid w:val="00DA75A4"/>
    <w:rsid w:val="00DB0176"/>
    <w:rsid w:val="00DB21FE"/>
    <w:rsid w:val="00DB6E57"/>
    <w:rsid w:val="00DE15C6"/>
    <w:rsid w:val="00DE607A"/>
    <w:rsid w:val="00DE6901"/>
    <w:rsid w:val="00E0313E"/>
    <w:rsid w:val="00E10F91"/>
    <w:rsid w:val="00E20354"/>
    <w:rsid w:val="00E30A56"/>
    <w:rsid w:val="00E33D4F"/>
    <w:rsid w:val="00E3557A"/>
    <w:rsid w:val="00E42C45"/>
    <w:rsid w:val="00E470EC"/>
    <w:rsid w:val="00E51C2E"/>
    <w:rsid w:val="00E51F48"/>
    <w:rsid w:val="00E52B1A"/>
    <w:rsid w:val="00E55E6F"/>
    <w:rsid w:val="00E57E09"/>
    <w:rsid w:val="00E60C52"/>
    <w:rsid w:val="00E727B1"/>
    <w:rsid w:val="00E73BCB"/>
    <w:rsid w:val="00E9515B"/>
    <w:rsid w:val="00E97118"/>
    <w:rsid w:val="00EB532E"/>
    <w:rsid w:val="00EC0383"/>
    <w:rsid w:val="00EE42CB"/>
    <w:rsid w:val="00F01F45"/>
    <w:rsid w:val="00F10B73"/>
    <w:rsid w:val="00F279B1"/>
    <w:rsid w:val="00F35EA2"/>
    <w:rsid w:val="00F45E28"/>
    <w:rsid w:val="00F4711C"/>
    <w:rsid w:val="00F51D6A"/>
    <w:rsid w:val="00F55634"/>
    <w:rsid w:val="00F605D5"/>
    <w:rsid w:val="00F63995"/>
    <w:rsid w:val="00F72DAB"/>
    <w:rsid w:val="00F7427E"/>
    <w:rsid w:val="00F77726"/>
    <w:rsid w:val="00F8228F"/>
    <w:rsid w:val="00F86983"/>
    <w:rsid w:val="00F920B5"/>
    <w:rsid w:val="00F92E3E"/>
    <w:rsid w:val="00FA140E"/>
    <w:rsid w:val="00FA7C85"/>
    <w:rsid w:val="00FD7068"/>
    <w:rsid w:val="00FE564D"/>
    <w:rsid w:val="00FE72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D18B6"/>
  <w15:chartTrackingRefBased/>
  <w15:docId w15:val="{704E7C5D-31B4-42F2-9253-2C47EDCF9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6">
    <w:name w:val="heading 6"/>
    <w:basedOn w:val="Normalny"/>
    <w:next w:val="Normalny"/>
    <w:link w:val="Nagwek6Znak"/>
    <w:qFormat/>
    <w:rsid w:val="004C6C3A"/>
    <w:pPr>
      <w:keepNext/>
      <w:numPr>
        <w:ilvl w:val="5"/>
        <w:numId w:val="20"/>
      </w:numPr>
      <w:suppressAutoHyphens/>
      <w:spacing w:after="0" w:line="240" w:lineRule="auto"/>
      <w:outlineLvl w:val="5"/>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T_SZ_List Paragraph,normalny tekst,Obiekt,List_Paragraph,Multilevel para_II,Bullet1,Bullets,List Paragraph 1,References,IBL List Paragraph,l"/>
    <w:basedOn w:val="Normalny"/>
    <w:link w:val="AkapitzlistZnak"/>
    <w:qFormat/>
    <w:rsid w:val="00110EAC"/>
    <w:pPr>
      <w:ind w:left="720"/>
      <w:contextualSpacing/>
    </w:pPr>
  </w:style>
  <w:style w:type="character" w:styleId="Hipercze">
    <w:name w:val="Hyperlink"/>
    <w:basedOn w:val="Domylnaczcionkaakapitu"/>
    <w:uiPriority w:val="99"/>
    <w:unhideWhenUsed/>
    <w:rsid w:val="00787586"/>
    <w:rPr>
      <w:color w:val="0563C1" w:themeColor="hyperlink"/>
      <w:u w:val="single"/>
    </w:rPr>
  </w:style>
  <w:style w:type="character" w:customStyle="1" w:styleId="Nierozpoznanawzmianka1">
    <w:name w:val="Nierozpoznana wzmianka1"/>
    <w:basedOn w:val="Domylnaczcionkaakapitu"/>
    <w:uiPriority w:val="99"/>
    <w:semiHidden/>
    <w:unhideWhenUsed/>
    <w:rsid w:val="00787586"/>
    <w:rPr>
      <w:color w:val="605E5C"/>
      <w:shd w:val="clear" w:color="auto" w:fill="E1DFDD"/>
    </w:rPr>
  </w:style>
  <w:style w:type="character" w:styleId="Odwoaniedokomentarza">
    <w:name w:val="annotation reference"/>
    <w:basedOn w:val="Domylnaczcionkaakapitu"/>
    <w:uiPriority w:val="99"/>
    <w:semiHidden/>
    <w:unhideWhenUsed/>
    <w:rsid w:val="00906BCF"/>
    <w:rPr>
      <w:sz w:val="16"/>
      <w:szCs w:val="16"/>
    </w:rPr>
  </w:style>
  <w:style w:type="paragraph" w:styleId="Tekstkomentarza">
    <w:name w:val="annotation text"/>
    <w:basedOn w:val="Normalny"/>
    <w:link w:val="TekstkomentarzaZnak"/>
    <w:uiPriority w:val="99"/>
    <w:unhideWhenUsed/>
    <w:rsid w:val="00906BCF"/>
    <w:pPr>
      <w:spacing w:line="240" w:lineRule="auto"/>
    </w:pPr>
    <w:rPr>
      <w:sz w:val="20"/>
      <w:szCs w:val="20"/>
    </w:rPr>
  </w:style>
  <w:style w:type="character" w:customStyle="1" w:styleId="TekstkomentarzaZnak">
    <w:name w:val="Tekst komentarza Znak"/>
    <w:basedOn w:val="Domylnaczcionkaakapitu"/>
    <w:link w:val="Tekstkomentarza"/>
    <w:uiPriority w:val="99"/>
    <w:rsid w:val="00906BCF"/>
    <w:rPr>
      <w:sz w:val="20"/>
      <w:szCs w:val="20"/>
    </w:rPr>
  </w:style>
  <w:style w:type="paragraph" w:styleId="Tematkomentarza">
    <w:name w:val="annotation subject"/>
    <w:basedOn w:val="Tekstkomentarza"/>
    <w:next w:val="Tekstkomentarza"/>
    <w:link w:val="TematkomentarzaZnak"/>
    <w:uiPriority w:val="99"/>
    <w:semiHidden/>
    <w:unhideWhenUsed/>
    <w:rsid w:val="00906BCF"/>
    <w:rPr>
      <w:b/>
      <w:bCs/>
    </w:rPr>
  </w:style>
  <w:style w:type="character" w:customStyle="1" w:styleId="TematkomentarzaZnak">
    <w:name w:val="Temat komentarza Znak"/>
    <w:basedOn w:val="TekstkomentarzaZnak"/>
    <w:link w:val="Tematkomentarza"/>
    <w:uiPriority w:val="99"/>
    <w:semiHidden/>
    <w:rsid w:val="00906BCF"/>
    <w:rPr>
      <w:b/>
      <w:bCs/>
      <w:sz w:val="20"/>
      <w:szCs w:val="20"/>
    </w:rPr>
  </w:style>
  <w:style w:type="paragraph" w:styleId="Nagwek">
    <w:name w:val="header"/>
    <w:basedOn w:val="Normalny"/>
    <w:link w:val="NagwekZnak"/>
    <w:uiPriority w:val="99"/>
    <w:unhideWhenUsed/>
    <w:rsid w:val="00DB21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1FE"/>
  </w:style>
  <w:style w:type="paragraph" w:styleId="Stopka">
    <w:name w:val="footer"/>
    <w:basedOn w:val="Normalny"/>
    <w:link w:val="StopkaZnak"/>
    <w:uiPriority w:val="99"/>
    <w:unhideWhenUsed/>
    <w:rsid w:val="00DB21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1FE"/>
  </w:style>
  <w:style w:type="paragraph" w:styleId="Tekstdymka">
    <w:name w:val="Balloon Text"/>
    <w:basedOn w:val="Normalny"/>
    <w:link w:val="TekstdymkaZnak"/>
    <w:uiPriority w:val="99"/>
    <w:semiHidden/>
    <w:unhideWhenUsed/>
    <w:rsid w:val="00E57E0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7E09"/>
    <w:rPr>
      <w:rFonts w:ascii="Segoe UI" w:hAnsi="Segoe UI" w:cs="Segoe UI"/>
      <w:sz w:val="18"/>
      <w:szCs w:val="18"/>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Obiekt Znak,List_Paragraph Znak,Bullet1 Znak"/>
    <w:link w:val="Akapitzlist"/>
    <w:qFormat/>
    <w:rsid w:val="00157B30"/>
  </w:style>
  <w:style w:type="paragraph" w:styleId="Poprawka">
    <w:name w:val="Revision"/>
    <w:hidden/>
    <w:uiPriority w:val="99"/>
    <w:semiHidden/>
    <w:rsid w:val="005D6C83"/>
    <w:pPr>
      <w:spacing w:after="0" w:line="240" w:lineRule="auto"/>
    </w:pPr>
  </w:style>
  <w:style w:type="paragraph" w:styleId="Tekstpodstawowy">
    <w:name w:val="Body Text"/>
    <w:basedOn w:val="Normalny"/>
    <w:link w:val="TekstpodstawowyZnak"/>
    <w:rsid w:val="00013DA3"/>
    <w:pPr>
      <w:spacing w:after="0" w:line="240" w:lineRule="auto"/>
    </w:pPr>
    <w:rPr>
      <w:rFonts w:ascii="Times New Roman" w:eastAsia="Times New Roman" w:hAnsi="Times New Roman" w:cs="Times New Roman"/>
      <w:b/>
      <w:bCs/>
      <w:sz w:val="24"/>
      <w:szCs w:val="20"/>
      <w:lang w:eastAsia="pl-PL"/>
    </w:rPr>
  </w:style>
  <w:style w:type="character" w:customStyle="1" w:styleId="TekstpodstawowyZnak">
    <w:name w:val="Tekst podstawowy Znak"/>
    <w:basedOn w:val="Domylnaczcionkaakapitu"/>
    <w:link w:val="Tekstpodstawowy"/>
    <w:rsid w:val="00013DA3"/>
    <w:rPr>
      <w:rFonts w:ascii="Times New Roman" w:eastAsia="Times New Roman" w:hAnsi="Times New Roman" w:cs="Times New Roman"/>
      <w:b/>
      <w:bCs/>
      <w:sz w:val="24"/>
      <w:szCs w:val="20"/>
      <w:lang w:eastAsia="pl-PL"/>
    </w:rPr>
  </w:style>
  <w:style w:type="paragraph" w:customStyle="1" w:styleId="msonormalcxspnazwisko">
    <w:name w:val="msonormalcxspnazwisko"/>
    <w:basedOn w:val="Normalny"/>
    <w:rsid w:val="00A427BD"/>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WWNum9">
    <w:name w:val="WWNum9"/>
    <w:basedOn w:val="Bezlisty"/>
    <w:rsid w:val="00076B63"/>
    <w:pPr>
      <w:numPr>
        <w:numId w:val="19"/>
      </w:numPr>
    </w:pPr>
  </w:style>
  <w:style w:type="paragraph" w:styleId="Zwykytekst">
    <w:name w:val="Plain Text"/>
    <w:basedOn w:val="Normalny"/>
    <w:link w:val="ZwykytekstZnak"/>
    <w:uiPriority w:val="99"/>
    <w:unhideWhenUsed/>
    <w:rsid w:val="00076B63"/>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076B63"/>
    <w:rPr>
      <w:rFonts w:ascii="Calibri" w:hAnsi="Calibri"/>
      <w:szCs w:val="21"/>
    </w:rPr>
  </w:style>
  <w:style w:type="character" w:styleId="Nierozpoznanawzmianka">
    <w:name w:val="Unresolved Mention"/>
    <w:basedOn w:val="Domylnaczcionkaakapitu"/>
    <w:uiPriority w:val="99"/>
    <w:semiHidden/>
    <w:unhideWhenUsed/>
    <w:rsid w:val="00076B63"/>
    <w:rPr>
      <w:color w:val="605E5C"/>
      <w:shd w:val="clear" w:color="auto" w:fill="E1DFDD"/>
    </w:rPr>
  </w:style>
  <w:style w:type="character" w:customStyle="1" w:styleId="Nagwek6Znak">
    <w:name w:val="Nagłówek 6 Znak"/>
    <w:basedOn w:val="Domylnaczcionkaakapitu"/>
    <w:link w:val="Nagwek6"/>
    <w:rsid w:val="004C6C3A"/>
    <w:rPr>
      <w:rFonts w:ascii="Times New Roman" w:eastAsia="Times New Roman" w:hAnsi="Times New Roman" w:cs="Times New Roman"/>
      <w:sz w:val="24"/>
      <w:szCs w:val="24"/>
      <w:lang w:eastAsia="ar-SA"/>
    </w:rPr>
  </w:style>
  <w:style w:type="paragraph" w:customStyle="1" w:styleId="Default">
    <w:name w:val="Default"/>
    <w:rsid w:val="004C6C3A"/>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21">
    <w:name w:val="Tekst podstawowy 21"/>
    <w:basedOn w:val="Normalny"/>
    <w:rsid w:val="00637755"/>
    <w:pPr>
      <w:suppressAutoHyphens/>
      <w:overflowPunct w:val="0"/>
      <w:autoSpaceDE w:val="0"/>
      <w:spacing w:after="0" w:line="240" w:lineRule="auto"/>
      <w:jc w:val="center"/>
      <w:textAlignment w:val="baseline"/>
    </w:pPr>
    <w:rPr>
      <w:rFonts w:ascii="Arial" w:eastAsia="Times New Roman" w:hAnsi="Arial" w:cs="Arial"/>
      <w:b/>
      <w:b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83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osiekjasiels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5805A-5378-489F-8FDD-BA3790350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12</Pages>
  <Words>5640</Words>
  <Characters>33841</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Magorzata Zajączkowska</dc:creator>
  <cp:keywords/>
  <dc:description/>
  <cp:lastModifiedBy>Anna Grzyb</cp:lastModifiedBy>
  <cp:revision>27</cp:revision>
  <cp:lastPrinted>2026-01-23T11:02:00Z</cp:lastPrinted>
  <dcterms:created xsi:type="dcterms:W3CDTF">2026-01-21T11:01:00Z</dcterms:created>
  <dcterms:modified xsi:type="dcterms:W3CDTF">2026-02-02T10:16:00Z</dcterms:modified>
</cp:coreProperties>
</file>